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ECB" w:rsidRDefault="00131ECB">
      <w:pPr>
        <w:autoSpaceDE w:val="0"/>
        <w:autoSpaceDN w:val="0"/>
        <w:spacing w:after="78" w:line="220" w:lineRule="exact"/>
      </w:pPr>
    </w:p>
    <w:p w:rsidR="00E01295" w:rsidRPr="00666F6D" w:rsidRDefault="00E01295" w:rsidP="009A34F2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E01295" w:rsidRPr="00666F6D" w:rsidRDefault="00E01295" w:rsidP="009A34F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Пермского края</w:t>
      </w:r>
    </w:p>
    <w:p w:rsidR="00E01295" w:rsidRPr="00666F6D" w:rsidRDefault="00E01295" w:rsidP="009A34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Отдел образования администрации </w:t>
      </w:r>
      <w:proofErr w:type="spellStart"/>
      <w:r w:rsidRPr="00666F6D">
        <w:rPr>
          <w:rFonts w:ascii="Times New Roman" w:hAnsi="Times New Roman" w:cs="Times New Roman"/>
          <w:color w:val="000000"/>
          <w:sz w:val="24"/>
          <w:szCs w:val="24"/>
          <w:lang w:val="ru-RU"/>
        </w:rPr>
        <w:t>Юсьвинского</w:t>
      </w:r>
      <w:proofErr w:type="spellEnd"/>
      <w:r w:rsidRPr="00666F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муниципального округа Пермского края</w:t>
      </w:r>
    </w:p>
    <w:p w:rsidR="00E01295" w:rsidRPr="00666F6D" w:rsidRDefault="00E01295" w:rsidP="009A34F2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E01295" w:rsidRPr="00666F6D" w:rsidRDefault="00E20426" w:rsidP="009A34F2">
      <w:pPr>
        <w:tabs>
          <w:tab w:val="left" w:pos="8364"/>
        </w:tabs>
        <w:spacing w:after="0" w:line="240" w:lineRule="auto"/>
        <w:ind w:right="2491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</w:t>
      </w:r>
      <w:r w:rsidR="00E01295" w:rsidRPr="00666F6D">
        <w:rPr>
          <w:rFonts w:ascii="Times New Roman" w:hAnsi="Times New Roman" w:cs="Times New Roman"/>
          <w:color w:val="000000"/>
          <w:sz w:val="24"/>
          <w:szCs w:val="24"/>
          <w:lang w:val="ru-RU"/>
        </w:rPr>
        <w:t>«Архангельская средняя общеобразовательная школа»</w:t>
      </w:r>
    </w:p>
    <w:tbl>
      <w:tblPr>
        <w:tblpPr w:leftFromText="180" w:rightFromText="18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E01295" w:rsidRPr="00666F6D" w:rsidTr="00E20426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295" w:rsidRPr="00666F6D" w:rsidRDefault="00E01295" w:rsidP="009A34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E01295" w:rsidRPr="00666F6D" w:rsidRDefault="00E01295" w:rsidP="00E204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ШМО учителей начальных классов</w:t>
            </w:r>
          </w:p>
          <w:p w:rsidR="00E01295" w:rsidRPr="00666F6D" w:rsidRDefault="00E01295" w:rsidP="00E204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E01295" w:rsidRPr="00666F6D" w:rsidRDefault="00AD37D6" w:rsidP="00E204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/Селина О.Н</w:t>
            </w:r>
            <w:r w:rsidR="00E01295"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E01295" w:rsidRPr="00666F6D" w:rsidRDefault="00E01295" w:rsidP="00E20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6F6D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666F6D">
              <w:rPr>
                <w:rFonts w:ascii="Times New Roman" w:hAnsi="Times New Roman" w:cs="Times New Roman"/>
                <w:sz w:val="24"/>
                <w:szCs w:val="24"/>
              </w:rPr>
              <w:t xml:space="preserve"> №_____</w:t>
            </w:r>
          </w:p>
          <w:p w:rsidR="00E01295" w:rsidRPr="00666F6D" w:rsidRDefault="00EF2DB1" w:rsidP="00E20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6F6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 w:rsidRPr="00666F6D"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«____»_________202</w:t>
            </w:r>
            <w:r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E01295" w:rsidRPr="00666F6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95" w:rsidRPr="00666F6D" w:rsidRDefault="00E01295" w:rsidP="00E204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E01295" w:rsidRPr="00666F6D" w:rsidRDefault="00E01295" w:rsidP="00E204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 по УМР</w:t>
            </w:r>
          </w:p>
          <w:p w:rsidR="00E01295" w:rsidRPr="00666F6D" w:rsidRDefault="00E01295" w:rsidP="00E204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___________/ Селина Л.И. </w:t>
            </w:r>
          </w:p>
          <w:p w:rsidR="00E01295" w:rsidRPr="00666F6D" w:rsidRDefault="00EF2DB1" w:rsidP="00E20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F6D">
              <w:rPr>
                <w:rFonts w:ascii="Times New Roman" w:hAnsi="Times New Roman" w:cs="Times New Roman"/>
                <w:sz w:val="24"/>
                <w:szCs w:val="24"/>
              </w:rPr>
              <w:t>«____»________202</w:t>
            </w:r>
            <w:r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E01295" w:rsidRPr="00666F6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E01295" w:rsidRPr="00666F6D" w:rsidRDefault="00E01295" w:rsidP="00E20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295" w:rsidRPr="00666F6D" w:rsidRDefault="00E01295" w:rsidP="00E204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E01295" w:rsidRPr="00666F6D" w:rsidRDefault="00E01295" w:rsidP="00E204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E01295" w:rsidRPr="00666F6D" w:rsidRDefault="00E01295" w:rsidP="00E204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__________/</w:t>
            </w:r>
            <w:proofErr w:type="spellStart"/>
            <w:r w:rsidR="00EF2DB1"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Чакилева</w:t>
            </w:r>
            <w:proofErr w:type="spellEnd"/>
            <w:r w:rsidR="00EF2DB1"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</w:t>
            </w:r>
            <w:r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EF2DB1"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  <w:p w:rsidR="00E01295" w:rsidRPr="00666F6D" w:rsidRDefault="00E01295" w:rsidP="00E20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6F6D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proofErr w:type="spellEnd"/>
            <w:r w:rsidRPr="00666F6D">
              <w:rPr>
                <w:rFonts w:ascii="Times New Roman" w:hAnsi="Times New Roman" w:cs="Times New Roman"/>
                <w:sz w:val="24"/>
                <w:szCs w:val="24"/>
              </w:rPr>
              <w:t xml:space="preserve"> №________________</w:t>
            </w:r>
          </w:p>
          <w:p w:rsidR="00E01295" w:rsidRPr="00666F6D" w:rsidRDefault="00EF2DB1" w:rsidP="00E20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6F6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 w:rsidRPr="00666F6D"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«____»__________202</w:t>
            </w:r>
            <w:r w:rsidRPr="00666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E01295" w:rsidRPr="00666F6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E01295" w:rsidRPr="00666F6D" w:rsidRDefault="00E01295" w:rsidP="00E01295">
      <w:pPr>
        <w:spacing w:before="1038" w:line="228" w:lineRule="auto"/>
        <w:ind w:right="3646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666F6D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</w:t>
      </w:r>
      <w:r w:rsidR="00AD37D6" w:rsidRPr="00666F6D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</w:t>
      </w:r>
      <w:r w:rsidRPr="00666F6D">
        <w:rPr>
          <w:rFonts w:ascii="Times New Roman" w:hAnsi="Times New Roman" w:cs="Times New Roman"/>
          <w:color w:val="000000"/>
          <w:sz w:val="24"/>
          <w:lang w:val="ru-RU"/>
        </w:rPr>
        <w:t>Рабочая программа</w:t>
      </w:r>
    </w:p>
    <w:p w:rsidR="00E01295" w:rsidRPr="00666F6D" w:rsidRDefault="00E01295" w:rsidP="00E0129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666F6D">
        <w:rPr>
          <w:rFonts w:ascii="Times New Roman" w:hAnsi="Times New Roman" w:cs="Times New Roman"/>
          <w:color w:val="000000"/>
          <w:sz w:val="24"/>
          <w:lang w:val="ru-RU"/>
        </w:rPr>
        <w:t>учебного предмета</w:t>
      </w:r>
    </w:p>
    <w:p w:rsidR="00E01295" w:rsidRPr="00666F6D" w:rsidRDefault="00E01295" w:rsidP="00E0129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666F6D">
        <w:rPr>
          <w:rFonts w:ascii="Times New Roman" w:hAnsi="Times New Roman" w:cs="Times New Roman"/>
          <w:color w:val="000000"/>
          <w:sz w:val="24"/>
          <w:lang w:val="ru-RU"/>
        </w:rPr>
        <w:t>«Музыка»</w:t>
      </w:r>
    </w:p>
    <w:p w:rsidR="00E01295" w:rsidRPr="00666F6D" w:rsidRDefault="00E01295" w:rsidP="00E0129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666F6D">
        <w:rPr>
          <w:rFonts w:ascii="Times New Roman" w:hAnsi="Times New Roman" w:cs="Times New Roman"/>
          <w:color w:val="000000"/>
          <w:sz w:val="24"/>
          <w:lang w:val="ru-RU"/>
        </w:rPr>
        <w:t>для 2 класса начального общего образования</w:t>
      </w:r>
    </w:p>
    <w:p w:rsidR="00E01295" w:rsidRPr="00666F6D" w:rsidRDefault="00EF2DB1" w:rsidP="00E0129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666F6D">
        <w:rPr>
          <w:rFonts w:ascii="Times New Roman" w:hAnsi="Times New Roman" w:cs="Times New Roman"/>
          <w:color w:val="000000"/>
          <w:sz w:val="24"/>
          <w:lang w:val="ru-RU"/>
        </w:rPr>
        <w:t xml:space="preserve">на 2024-2025 </w:t>
      </w:r>
      <w:r w:rsidR="00E01295" w:rsidRPr="00666F6D">
        <w:rPr>
          <w:rFonts w:ascii="Times New Roman" w:hAnsi="Times New Roman" w:cs="Times New Roman"/>
          <w:color w:val="000000"/>
          <w:sz w:val="24"/>
          <w:lang w:val="ru-RU"/>
        </w:rPr>
        <w:t>учебный год</w:t>
      </w:r>
    </w:p>
    <w:p w:rsidR="00E01295" w:rsidRPr="00666F6D" w:rsidRDefault="00E01295" w:rsidP="00E01295">
      <w:pPr>
        <w:spacing w:before="72" w:line="228" w:lineRule="auto"/>
        <w:ind w:right="-1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666F6D"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                                                        </w:t>
      </w:r>
    </w:p>
    <w:p w:rsidR="00E01295" w:rsidRPr="00666F6D" w:rsidRDefault="00E01295" w:rsidP="00E01295">
      <w:pPr>
        <w:spacing w:before="72" w:line="228" w:lineRule="auto"/>
        <w:ind w:right="-1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E01295" w:rsidRPr="00666F6D" w:rsidRDefault="00E01295" w:rsidP="00E01295">
      <w:pPr>
        <w:spacing w:before="72" w:line="228" w:lineRule="auto"/>
        <w:ind w:right="-1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E01295" w:rsidRPr="00666F6D" w:rsidRDefault="00E01295" w:rsidP="00E01295">
      <w:pPr>
        <w:spacing w:before="72" w:line="228" w:lineRule="auto"/>
        <w:ind w:right="-1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666F6D"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Составитель:</w:t>
      </w:r>
      <w:r w:rsidR="00EF2DB1" w:rsidRPr="00666F6D">
        <w:rPr>
          <w:rFonts w:ascii="Times New Roman" w:hAnsi="Times New Roman" w:cs="Times New Roman"/>
          <w:color w:val="000000"/>
          <w:sz w:val="24"/>
          <w:lang w:val="ru-RU"/>
        </w:rPr>
        <w:t xml:space="preserve"> Котельникова Ксения Александровна</w:t>
      </w:r>
      <w:r w:rsidRPr="00666F6D">
        <w:rPr>
          <w:rFonts w:ascii="Times New Roman" w:hAnsi="Times New Roman" w:cs="Times New Roman"/>
          <w:color w:val="000000"/>
          <w:sz w:val="24"/>
          <w:lang w:val="ru-RU"/>
        </w:rPr>
        <w:t>,</w:t>
      </w:r>
    </w:p>
    <w:p w:rsidR="00E01295" w:rsidRPr="00666F6D" w:rsidRDefault="00E01295" w:rsidP="00E0129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666F6D"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            учитель начальных классов</w:t>
      </w:r>
    </w:p>
    <w:p w:rsidR="00E01295" w:rsidRPr="00666F6D" w:rsidRDefault="00E01295" w:rsidP="00E0129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E01295" w:rsidRPr="00666F6D" w:rsidRDefault="00E01295" w:rsidP="00E0129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E01295" w:rsidRPr="00666F6D" w:rsidRDefault="00E01295" w:rsidP="00E0129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E01295" w:rsidRPr="00666F6D" w:rsidRDefault="00E01295" w:rsidP="00E0129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E01295" w:rsidRPr="00666F6D" w:rsidRDefault="00E01295" w:rsidP="00E0129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9A34F2" w:rsidRPr="00666F6D" w:rsidRDefault="009A34F2" w:rsidP="00E0129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9A34F2" w:rsidRPr="00666F6D" w:rsidRDefault="009A34F2" w:rsidP="00E0129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EF2DB1" w:rsidRPr="00666F6D" w:rsidRDefault="00EF2DB1" w:rsidP="00E0129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EF2DB1" w:rsidRPr="00666F6D" w:rsidRDefault="00EF2DB1" w:rsidP="00E0129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:rsidR="00E01295" w:rsidRPr="00666F6D" w:rsidRDefault="00E01295" w:rsidP="00E01295">
      <w:pPr>
        <w:spacing w:before="70" w:line="228" w:lineRule="auto"/>
        <w:ind w:right="36"/>
        <w:jc w:val="center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color w:val="000000"/>
          <w:sz w:val="24"/>
          <w:lang w:val="ru-RU"/>
        </w:rPr>
        <w:t>с.</w:t>
      </w:r>
      <w:r w:rsidR="00AD37D6" w:rsidRPr="00666F6D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r w:rsidR="00EF2DB1" w:rsidRPr="00666F6D">
        <w:rPr>
          <w:rFonts w:ascii="Times New Roman" w:hAnsi="Times New Roman" w:cs="Times New Roman"/>
          <w:color w:val="000000"/>
          <w:sz w:val="24"/>
          <w:lang w:val="ru-RU"/>
        </w:rPr>
        <w:t>Архангельское,  2024</w:t>
      </w:r>
      <w:r w:rsidRPr="00666F6D">
        <w:rPr>
          <w:rFonts w:ascii="Times New Roman" w:hAnsi="Times New Roman" w:cs="Times New Roman"/>
          <w:color w:val="000000"/>
          <w:sz w:val="24"/>
          <w:lang w:val="ru-RU"/>
        </w:rPr>
        <w:t>г</w:t>
      </w:r>
    </w:p>
    <w:p w:rsidR="00131ECB" w:rsidRPr="00666F6D" w:rsidRDefault="00131EC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color w:val="000000"/>
          <w:sz w:val="24"/>
          <w:lang w:val="ru-RU"/>
        </w:rPr>
      </w:pPr>
    </w:p>
    <w:p w:rsidR="00EF2DB1" w:rsidRPr="00666F6D" w:rsidRDefault="00EF2DB1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131ECB" w:rsidRPr="00666F6D" w:rsidRDefault="00BE3D35" w:rsidP="00AD37D6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ПОЯСНИТЕЛЬНАЯ ЗАПИСКА</w:t>
      </w:r>
    </w:p>
    <w:p w:rsidR="00131ECB" w:rsidRPr="00666F6D" w:rsidRDefault="00BE3D35" w:rsidP="00EC7278">
      <w:pPr>
        <w:autoSpaceDE w:val="0"/>
        <w:autoSpaceDN w:val="0"/>
        <w:spacing w:before="346" w:after="0" w:line="286" w:lineRule="auto"/>
        <w:ind w:firstLine="180"/>
        <w:jc w:val="both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Рабочая программа по музыке на уровне 2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метапредметных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предметных результатов при освоении предметной области «Искусство» (Музыка).</w:t>
      </w:r>
    </w:p>
    <w:p w:rsidR="00131ECB" w:rsidRPr="00666F6D" w:rsidRDefault="00BE3D35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131ECB" w:rsidRPr="00666F6D" w:rsidRDefault="00BE3D35" w:rsidP="00EC7278">
      <w:pPr>
        <w:autoSpaceDE w:val="0"/>
        <w:autoSpaceDN w:val="0"/>
        <w:spacing w:before="166" w:after="0" w:line="271" w:lineRule="auto"/>
        <w:ind w:right="576" w:firstLine="180"/>
        <w:jc w:val="both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131ECB" w:rsidRPr="00666F6D" w:rsidRDefault="00BE3D35" w:rsidP="00EC7278">
      <w:pPr>
        <w:autoSpaceDE w:val="0"/>
        <w:autoSpaceDN w:val="0"/>
        <w:spacing w:before="70" w:after="0" w:line="286" w:lineRule="auto"/>
        <w:ind w:firstLine="180"/>
        <w:jc w:val="both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музицирование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31ECB" w:rsidRPr="00666F6D" w:rsidRDefault="00BE3D35" w:rsidP="00EC7278">
      <w:pPr>
        <w:autoSpaceDE w:val="0"/>
        <w:autoSpaceDN w:val="0"/>
        <w:spacing w:before="70" w:after="0" w:line="271" w:lineRule="auto"/>
        <w:ind w:right="144" w:firstLine="180"/>
        <w:jc w:val="both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131ECB" w:rsidRPr="00666F6D" w:rsidRDefault="00BE3D35" w:rsidP="00EC7278">
      <w:pPr>
        <w:autoSpaceDE w:val="0"/>
        <w:autoSpaceDN w:val="0"/>
        <w:spacing w:before="70" w:after="0" w:line="271" w:lineRule="auto"/>
        <w:ind w:right="144"/>
        <w:jc w:val="both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131ECB" w:rsidRPr="00666F6D" w:rsidRDefault="00BE3D35" w:rsidP="00EC7278">
      <w:pPr>
        <w:autoSpaceDE w:val="0"/>
        <w:autoSpaceDN w:val="0"/>
        <w:spacing w:before="72" w:after="0" w:line="281" w:lineRule="auto"/>
        <w:ind w:right="144" w:firstLine="180"/>
        <w:jc w:val="both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Медушевский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r w:rsidR="00EC7278"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не директивным</w:t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131ECB" w:rsidRPr="00666F6D" w:rsidRDefault="00BE3D35" w:rsidP="00EC7278">
      <w:pPr>
        <w:autoSpaceDE w:val="0"/>
        <w:autoSpaceDN w:val="0"/>
        <w:spacing w:before="70" w:after="0"/>
        <w:ind w:right="144" w:firstLine="180"/>
        <w:jc w:val="both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Одним из наиболее важных направлений музыкального воспитания является развитие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131ECB" w:rsidRPr="00666F6D" w:rsidRDefault="00BE3D35" w:rsidP="00EC7278">
      <w:pPr>
        <w:autoSpaceDE w:val="0"/>
        <w:autoSpaceDN w:val="0"/>
        <w:spacing w:before="70" w:after="0"/>
        <w:ind w:firstLine="180"/>
        <w:jc w:val="both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131ECB" w:rsidRPr="00666F6D" w:rsidRDefault="00131ECB" w:rsidP="00EC7278">
      <w:pPr>
        <w:jc w:val="both"/>
        <w:rPr>
          <w:rFonts w:ascii="Times New Roman" w:hAnsi="Times New Roman" w:cs="Times New Roman"/>
          <w:lang w:val="ru-RU"/>
        </w:rPr>
        <w:sectPr w:rsidR="00131ECB" w:rsidRPr="00666F6D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31ECB" w:rsidRPr="00666F6D" w:rsidRDefault="00131ECB" w:rsidP="00EC7278">
      <w:pPr>
        <w:autoSpaceDE w:val="0"/>
        <w:autoSpaceDN w:val="0"/>
        <w:spacing w:after="72" w:line="220" w:lineRule="exact"/>
        <w:jc w:val="both"/>
        <w:rPr>
          <w:rFonts w:ascii="Times New Roman" w:hAnsi="Times New Roman" w:cs="Times New Roman"/>
          <w:lang w:val="ru-RU"/>
        </w:rPr>
      </w:pPr>
    </w:p>
    <w:p w:rsidR="00131ECB" w:rsidRPr="00666F6D" w:rsidRDefault="00BE3D35" w:rsidP="00EC7278">
      <w:pPr>
        <w:autoSpaceDE w:val="0"/>
        <w:autoSpaceDN w:val="0"/>
        <w:spacing w:after="0" w:line="230" w:lineRule="auto"/>
        <w:jc w:val="both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элементов музыкального языка, композиционных принципов.</w:t>
      </w:r>
    </w:p>
    <w:p w:rsidR="00131ECB" w:rsidRPr="00666F6D" w:rsidRDefault="00BE3D35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131ECB" w:rsidRPr="00666F6D" w:rsidRDefault="00BE3D35" w:rsidP="00EC7278">
      <w:pPr>
        <w:autoSpaceDE w:val="0"/>
        <w:autoSpaceDN w:val="0"/>
        <w:spacing w:before="166" w:after="0" w:line="271" w:lineRule="auto"/>
        <w:ind w:right="720" w:firstLine="180"/>
        <w:jc w:val="both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самоценности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131ECB" w:rsidRPr="00666F6D" w:rsidRDefault="00BE3D35" w:rsidP="00EC7278">
      <w:pPr>
        <w:autoSpaceDE w:val="0"/>
        <w:autoSpaceDN w:val="0"/>
        <w:spacing w:before="70" w:after="0" w:line="283" w:lineRule="auto"/>
        <w:ind w:right="144" w:firstLine="180"/>
        <w:jc w:val="both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131ECB" w:rsidRPr="00666F6D" w:rsidRDefault="00BE3D35" w:rsidP="00EC7278">
      <w:pPr>
        <w:tabs>
          <w:tab w:val="left" w:pos="180"/>
        </w:tabs>
        <w:autoSpaceDE w:val="0"/>
        <w:autoSpaceDN w:val="0"/>
        <w:spacing w:before="70" w:after="0" w:line="286" w:lineRule="auto"/>
        <w:jc w:val="both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направлениям: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1) становление системы ценностей обучающихся в единстве эмоциональной и познавательной сферы;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666F6D">
        <w:rPr>
          <w:rFonts w:ascii="Times New Roman" w:hAnsi="Times New Roman" w:cs="Times New Roman"/>
          <w:lang w:val="ru-RU"/>
        </w:rPr>
        <w:br/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музицированию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</w:p>
    <w:p w:rsidR="00131ECB" w:rsidRPr="00666F6D" w:rsidRDefault="00BE3D35">
      <w:pPr>
        <w:autoSpaceDE w:val="0"/>
        <w:autoSpaceDN w:val="0"/>
        <w:spacing w:before="70" w:after="0" w:line="262" w:lineRule="auto"/>
        <w:ind w:left="180" w:right="432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Важнейшими задачами в начальной школе являются: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1. Формирование эмоционально-ценностной отзывчивости на прекрасное в жизни и в искусстве.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музицирования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</w:p>
    <w:p w:rsidR="00131ECB" w:rsidRPr="00666F6D" w:rsidRDefault="00BE3D35">
      <w:pPr>
        <w:autoSpaceDE w:val="0"/>
        <w:autoSpaceDN w:val="0"/>
        <w:spacing w:before="70" w:after="0" w:line="271" w:lineRule="auto"/>
        <w:ind w:right="720" w:firstLine="18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131ECB" w:rsidRPr="00666F6D" w:rsidRDefault="00BE3D35">
      <w:pPr>
        <w:autoSpaceDE w:val="0"/>
        <w:autoSpaceDN w:val="0"/>
        <w:spacing w:before="70" w:after="0" w:line="271" w:lineRule="auto"/>
        <w:ind w:right="288" w:firstLine="18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5. Овладение предметными умениями и навыками в различных видах практического </w:t>
      </w:r>
      <w:r w:rsidRPr="00666F6D">
        <w:rPr>
          <w:rFonts w:ascii="Times New Roman" w:hAnsi="Times New Roman" w:cs="Times New Roman"/>
          <w:lang w:val="ru-RU"/>
        </w:rPr>
        <w:br/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музицирования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. Введение ребёнка в искусство через разнообразие видов музыкальной деятельности, в том числе: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а) Слушание (воспитание грамотного слушателя);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б) Исполнение (пение, игра на доступных музыкальных инструментах);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в) Сочинение (элементы импровизации, композиции, аранжировки);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г) Музыкальное движение (пластическое интонирование, танец, двигательное моделирование и др.); </w:t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д) Исследовательские и творческие проекты.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131ECB" w:rsidRPr="00666F6D" w:rsidRDefault="00BE3D35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131ECB" w:rsidRPr="00666F6D" w:rsidRDefault="00BE3D35">
      <w:pPr>
        <w:autoSpaceDE w:val="0"/>
        <w:autoSpaceDN w:val="0"/>
        <w:spacing w:before="166" w:after="0" w:line="230" w:lineRule="auto"/>
        <w:jc w:val="center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:rsidR="00131ECB" w:rsidRPr="00666F6D" w:rsidRDefault="00131ECB">
      <w:pPr>
        <w:rPr>
          <w:rFonts w:ascii="Times New Roman" w:hAnsi="Times New Roman" w:cs="Times New Roman"/>
          <w:lang w:val="ru-RU"/>
        </w:rPr>
        <w:sectPr w:rsidR="00131ECB" w:rsidRPr="00666F6D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131ECB" w:rsidRPr="00666F6D" w:rsidRDefault="00131ECB">
      <w:pPr>
        <w:autoSpaceDE w:val="0"/>
        <w:autoSpaceDN w:val="0"/>
        <w:spacing w:after="72" w:line="220" w:lineRule="exact"/>
        <w:rPr>
          <w:rFonts w:ascii="Times New Roman" w:hAnsi="Times New Roman" w:cs="Times New Roman"/>
          <w:lang w:val="ru-RU"/>
        </w:rPr>
      </w:pPr>
    </w:p>
    <w:p w:rsidR="00131ECB" w:rsidRPr="00666F6D" w:rsidRDefault="00BE3D35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области«Искусство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» на протяжении всего курса школьного обучения: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модуль № 1 «Музыкальная грамота»;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модуль № 2 «Народная музыка России»;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модуль № 3 «Музыка народов мира»;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модуль № 4 «Духовная музыка»;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модуль № 5 «Классическая музыка»;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модуль № 6 «Современная музыкальная культура»;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модуль № 7 «Музыка театра и кино»;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модуль № 8 «Музыка в жизни человека».</w:t>
      </w:r>
    </w:p>
    <w:p w:rsidR="00131ECB" w:rsidRPr="00666F6D" w:rsidRDefault="00BE3D35" w:rsidP="00EC7278">
      <w:pPr>
        <w:autoSpaceDE w:val="0"/>
        <w:autoSpaceDN w:val="0"/>
        <w:spacing w:before="190" w:after="0" w:line="283" w:lineRule="auto"/>
        <w:ind w:firstLine="180"/>
        <w:jc w:val="both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Изучение предмета «Музыка» предполагает активную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социо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-культурную деятельность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межпредметных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связях с такими дисциплинами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образовательной программы, как «Изобразительное искусство», «Литературное чтение»,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во 2 классе, составляет 34 часа (не менее 1 часа в неделю).</w:t>
      </w:r>
    </w:p>
    <w:p w:rsidR="00131ECB" w:rsidRPr="00666F6D" w:rsidRDefault="00131ECB">
      <w:pPr>
        <w:rPr>
          <w:rFonts w:ascii="Times New Roman" w:hAnsi="Times New Roman" w:cs="Times New Roman"/>
          <w:lang w:val="ru-RU"/>
        </w:rPr>
        <w:sectPr w:rsidR="00131ECB" w:rsidRPr="00666F6D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:rsidR="00131ECB" w:rsidRPr="00666F6D" w:rsidRDefault="00131EC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131ECB" w:rsidRPr="00666F6D" w:rsidRDefault="00BE3D35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131ECB" w:rsidRPr="00666F6D" w:rsidRDefault="00BE3D35">
      <w:pPr>
        <w:autoSpaceDE w:val="0"/>
        <w:autoSpaceDN w:val="0"/>
        <w:spacing w:before="346" w:after="0" w:line="271" w:lineRule="auto"/>
        <w:ind w:left="180" w:right="576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«КЛАССИЧЕСКАЯ МУЗЫКА</w:t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»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Композиторы — детям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Детская музыка П. И. Чайковского, С. С. Прокофьева, Д. Б.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Кабалевского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др. Понятие жанра.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Песня, танец, марш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Оркестр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Оркестр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— большой коллектив музыкантов. Дирижёр, партитура, репетиция. Жанр концерта —музыкальное соревнование солиста с оркестром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Русские композиторы-классики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Творчество выдающихся отечественных композиторов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Мастерство исполнителя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Вокальная музыка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Человеческий голос — самый совершенный инструмент. Бережное отношение к своему голосу.</w:t>
      </w:r>
    </w:p>
    <w:p w:rsidR="00131ECB" w:rsidRPr="00666F6D" w:rsidRDefault="00BE3D35">
      <w:pPr>
        <w:autoSpaceDE w:val="0"/>
        <w:autoSpaceDN w:val="0"/>
        <w:spacing w:before="70" w:after="0" w:line="262" w:lineRule="auto"/>
        <w:ind w:right="72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Известные певцы. Жанры вокальной музыки: песни, вокализы, романсы, арии из опер. Кантата. Песня, романс, вокализ, кант.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Европейские композиторы-классики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Творчество выдающихся зарубежных композиторов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Музыкальные инструменты. Скрипка, виолончель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190" w:after="0"/>
        <w:ind w:right="1296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color w:val="000000"/>
          <w:sz w:val="24"/>
        </w:rPr>
        <w:t>M</w:t>
      </w:r>
      <w:proofErr w:type="spellStart"/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одуль</w:t>
      </w:r>
      <w:proofErr w:type="spellEnd"/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«МУЗЫКА ТЕАТРА И КИНО»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Театр оперы и балета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Особенности музыкальных спектаклей. Балет. Опера. Солисты, хор, оркестр, дирижёр в музыкальном спектакле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190" w:after="0" w:line="288" w:lineRule="auto"/>
        <w:ind w:right="144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color w:val="000000"/>
          <w:sz w:val="24"/>
        </w:rPr>
        <w:t>M</w:t>
      </w:r>
      <w:proofErr w:type="spellStart"/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одуль</w:t>
      </w:r>
      <w:proofErr w:type="spellEnd"/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«МУЗЫКАЛЬНАЯ ГРАМОТА»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Звукоряд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Нотный стан, скрипичный ключ. Ноты первой октавы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Ритм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Звуки длинные и короткие (восьмые и четвертные длительности), такт, тактовая черта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Размер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Равномерная пульсация. Сильные и слабые доли. Размеры 2/4, 3/4, 4/4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Высота звуков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Регистры. Ноты певческого диапазона. Расположение нот на клавиатуре. Знаки альтерации (диезы, бемоли, бекары)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Ноты в разных октавах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Ноты второй и малой октавы. Басовый ключ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Музыкальный язык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Темп, тембр. Динамика (форте, пиано, крещендо, диминуэндо и др.). Штрихи (стаккато, легато, акцент и др.)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proofErr w:type="spellStart"/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Ритми</w:t>
      </w:r>
      <w:proofErr w:type="spellEnd"/>
      <w:r w:rsidRPr="00666F6D">
        <w:rPr>
          <w:rFonts w:ascii="Times New Roman" w:eastAsia="DejaVu Serif" w:hAnsi="Times New Roman" w:cs="Times New Roman"/>
          <w:color w:val="000000"/>
          <w:sz w:val="24"/>
          <w:lang w:val="ru-RU"/>
        </w:rPr>
        <w:t>​</w:t>
      </w:r>
      <w:proofErr w:type="spellStart"/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ческие</w:t>
      </w:r>
      <w:proofErr w:type="spellEnd"/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 рисунки в размере 6/8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Размер 6/8. Нота с точкой. Шестнадцатые. Пунктирный ритм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Тональность. Гамма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Тоника, тональность. Знаки при ключе. Мажорные и минорные тональности (до 2—3 знаков при</w:t>
      </w:r>
    </w:p>
    <w:p w:rsidR="00131ECB" w:rsidRPr="00666F6D" w:rsidRDefault="00131ECB">
      <w:pPr>
        <w:rPr>
          <w:rFonts w:ascii="Times New Roman" w:hAnsi="Times New Roman" w:cs="Times New Roman"/>
          <w:lang w:val="ru-RU"/>
        </w:rPr>
        <w:sectPr w:rsidR="00131ECB" w:rsidRPr="00666F6D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31ECB" w:rsidRPr="00666F6D" w:rsidRDefault="00131ECB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p w:rsidR="00131ECB" w:rsidRPr="00666F6D" w:rsidRDefault="00BE3D35">
      <w:pPr>
        <w:tabs>
          <w:tab w:val="left" w:pos="180"/>
        </w:tabs>
        <w:autoSpaceDE w:val="0"/>
        <w:autoSpaceDN w:val="0"/>
        <w:spacing w:after="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ключе)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Музыкальная форма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Контраст и повтор как принципы строения музыкального произведения. Двухчастная, трёхчастная и трёхчастная репризная форма. Рондо: рефрен и эпизоды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«МУЗЫКА В ЖИЗНИ ЧЕЛОВЕКА»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Музыкальные пейзажи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192" w:after="0" w:line="286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«НАРОДНАЯ МУЗЫКА РОССИИ»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Край, в котором ты живёшь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Музыкальные традиции малой Родины. Песни, обряды, музыкальные инструменты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Сказки, мифы и легенды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Фольклор народов России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Музыкальные традиции, особенности народной музыки республик Российской Федерации. Жанры, интонации, музыкальные инструменты, музыканты-исполнители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190" w:after="0"/>
        <w:ind w:right="1008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«МУЗЫКА НАРОДОВ МИРА</w:t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»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Музыка Средней Азии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Музыкальные традиции и праздники, народные инструменты и современные исполнители Казахстана, Киргизии, и других стран региона</w:t>
      </w:r>
    </w:p>
    <w:p w:rsidR="00131ECB" w:rsidRPr="00666F6D" w:rsidRDefault="00BE3D35">
      <w:pPr>
        <w:autoSpaceDE w:val="0"/>
        <w:autoSpaceDN w:val="0"/>
        <w:spacing w:before="190" w:after="0" w:line="271" w:lineRule="auto"/>
        <w:ind w:left="180" w:right="4464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«ДУХОВНАЯ МУЗЫКА</w:t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»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Инструментальная музыка в церкви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Орган и его роль в богослужении. Творчество И. С. Баха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190" w:after="0"/>
        <w:ind w:right="576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«СОВРЕМЕННАЯ МУЗЫКАЛЬНАЯ КУЛЬТУРА</w:t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»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Современные обработки классической музыки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</w:p>
    <w:p w:rsidR="00131ECB" w:rsidRPr="00666F6D" w:rsidRDefault="00131ECB">
      <w:pPr>
        <w:rPr>
          <w:rFonts w:ascii="Times New Roman" w:hAnsi="Times New Roman" w:cs="Times New Roman"/>
          <w:lang w:val="ru-RU"/>
        </w:rPr>
        <w:sectPr w:rsidR="00131ECB" w:rsidRPr="00666F6D">
          <w:pgSz w:w="11900" w:h="16840"/>
          <w:pgMar w:top="286" w:right="688" w:bottom="1440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131ECB" w:rsidRPr="00666F6D" w:rsidRDefault="00131EC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131ECB" w:rsidRPr="00666F6D" w:rsidRDefault="00BE3D35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метапредметных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предметных.</w:t>
      </w:r>
    </w:p>
    <w:p w:rsidR="00131ECB" w:rsidRPr="00666F6D" w:rsidRDefault="00BE3D35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ЛИЧНОСТНЫЕ РЕЗУЛЬТАТЫ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166" w:after="0" w:line="286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/>
        <w:ind w:right="1152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/>
        <w:ind w:right="432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 w:line="281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2" w:after="0"/>
        <w:ind w:right="288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131ECB" w:rsidRPr="00666F6D" w:rsidRDefault="00BE3D35">
      <w:pPr>
        <w:autoSpaceDE w:val="0"/>
        <w:autoSpaceDN w:val="0"/>
        <w:spacing w:before="70" w:after="0" w:line="262" w:lineRule="auto"/>
        <w:ind w:left="180" w:right="2592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131ECB" w:rsidRPr="00666F6D" w:rsidRDefault="00BE3D35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МЕТАПРЕДМЕТНЫЕ РЕЗУЛЬТАТЫ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Метапредметные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Базовые логические действия: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131ECB" w:rsidRPr="00666F6D" w:rsidRDefault="00131ECB">
      <w:pPr>
        <w:rPr>
          <w:rFonts w:ascii="Times New Roman" w:hAnsi="Times New Roman" w:cs="Times New Roman"/>
          <w:lang w:val="ru-RU"/>
        </w:rPr>
        <w:sectPr w:rsidR="00131ECB" w:rsidRPr="00666F6D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31ECB" w:rsidRPr="00666F6D" w:rsidRDefault="00131EC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131ECB" w:rsidRPr="00666F6D" w:rsidRDefault="00BE3D35">
      <w:pPr>
        <w:tabs>
          <w:tab w:val="left" w:pos="180"/>
        </w:tabs>
        <w:autoSpaceDE w:val="0"/>
        <w:autoSpaceDN w:val="0"/>
        <w:spacing w:after="0" w:line="286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предложенного учителем алгоритма;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исполнительских навыков;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музицирования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причина — следствие);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Работа с информацией: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31ECB" w:rsidRPr="00666F6D" w:rsidRDefault="00131ECB">
      <w:pPr>
        <w:rPr>
          <w:rFonts w:ascii="Times New Roman" w:hAnsi="Times New Roman" w:cs="Times New Roman"/>
          <w:lang w:val="ru-RU"/>
        </w:rPr>
        <w:sectPr w:rsidR="00131ECB" w:rsidRPr="00666F6D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131ECB" w:rsidRPr="00666F6D" w:rsidRDefault="00131EC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131ECB" w:rsidRPr="00666F6D" w:rsidRDefault="00BE3D35">
      <w:pPr>
        <w:tabs>
          <w:tab w:val="left" w:pos="180"/>
        </w:tabs>
        <w:autoSpaceDE w:val="0"/>
        <w:autoSpaceDN w:val="0"/>
        <w:spacing w:after="0" w:line="262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Вербальная коммуникация: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эмпатии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в ситуациях совместного восприятия, исполнения музыки;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131ECB" w:rsidRPr="00666F6D" w:rsidRDefault="00BE3D35">
      <w:pPr>
        <w:autoSpaceDE w:val="0"/>
        <w:autoSpaceDN w:val="0"/>
        <w:spacing w:before="70" w:after="0"/>
        <w:ind w:left="180" w:right="2304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Самоорганизация: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131ECB" w:rsidRPr="00666F6D" w:rsidRDefault="00BE3D35">
      <w:pPr>
        <w:autoSpaceDE w:val="0"/>
        <w:autoSpaceDN w:val="0"/>
        <w:spacing w:before="72" w:after="0" w:line="271" w:lineRule="auto"/>
        <w:ind w:left="180" w:right="360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Самоконтроль: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131ECB" w:rsidRPr="00666F6D" w:rsidRDefault="00BE3D35">
      <w:pPr>
        <w:autoSpaceDE w:val="0"/>
        <w:autoSpaceDN w:val="0"/>
        <w:spacing w:before="70" w:after="0"/>
        <w:ind w:firstLine="18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131ECB" w:rsidRPr="00666F6D" w:rsidRDefault="00BE3D35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ПРЕДМЕТНЫЕ РЕЗУЛЬТАТЫ</w:t>
      </w:r>
    </w:p>
    <w:p w:rsidR="00131ECB" w:rsidRPr="00666F6D" w:rsidRDefault="00BE3D35">
      <w:pPr>
        <w:autoSpaceDE w:val="0"/>
        <w:autoSpaceDN w:val="0"/>
        <w:spacing w:before="166" w:after="0"/>
        <w:ind w:right="144" w:firstLine="18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31ECB" w:rsidRPr="00666F6D" w:rsidRDefault="00BE3D35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131ECB" w:rsidRPr="00666F6D" w:rsidRDefault="00BE3D35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с интересом занимаются музыкой, любят петь, играть на доступных музыкальных инструментах,</w:t>
      </w:r>
    </w:p>
    <w:p w:rsidR="00131ECB" w:rsidRPr="00666F6D" w:rsidRDefault="00131ECB">
      <w:pPr>
        <w:rPr>
          <w:rFonts w:ascii="Times New Roman" w:hAnsi="Times New Roman" w:cs="Times New Roman"/>
          <w:lang w:val="ru-RU"/>
        </w:rPr>
        <w:sectPr w:rsidR="00131ECB" w:rsidRPr="00666F6D">
          <w:pgSz w:w="11900" w:h="16840"/>
          <w:pgMar w:top="298" w:right="674" w:bottom="33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131ECB" w:rsidRPr="00666F6D" w:rsidRDefault="00131ECB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p w:rsidR="00131ECB" w:rsidRPr="00666F6D" w:rsidRDefault="00BE3D35">
      <w:pPr>
        <w:tabs>
          <w:tab w:val="left" w:pos="180"/>
        </w:tabs>
        <w:autoSpaceDE w:val="0"/>
        <w:autoSpaceDN w:val="0"/>
        <w:spacing w:after="0" w:line="286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умеют слушать серьёзную музыку, знают правила поведения в театре, концертном зале;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сознательно стремятся к развитию своих музыкальных способностей;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 уважением относятся к достижениям отечественной музыкальной культуры;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сформированность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умений: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«Музыка в жизни человека»: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танцевальность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маршевость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(связь с движением),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декламационность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эпос (связь со словом);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потребностей.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190" w:after="0" w:line="288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 «Народная музыка России»: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определять на слух и называть знакомые народные музыкальные инструменты;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звукоизвлечения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: духовые, ударные, струнные;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определять принадлежность музыкальных произведений и их фрагментов к композиторскому или народному творчеству;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исполнять народные произведения различных жанров с сопровождением и без сопровождения; </w:t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 «Музыкальная грамота»: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классифицировать звуки: шумовые и музыкальные, длинные, короткие, тихие, громкие, низкие, высокие;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на слух принципы развития: повтор, контраст, варьирование;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ориентироваться в нотной записи в пределах певческого диапазона;</w:t>
      </w:r>
    </w:p>
    <w:p w:rsidR="00131ECB" w:rsidRPr="00666F6D" w:rsidRDefault="00131ECB">
      <w:pPr>
        <w:rPr>
          <w:rFonts w:ascii="Times New Roman" w:hAnsi="Times New Roman" w:cs="Times New Roman"/>
          <w:lang w:val="ru-RU"/>
        </w:rPr>
        <w:sectPr w:rsidR="00131ECB" w:rsidRPr="00666F6D">
          <w:pgSz w:w="11900" w:h="16840"/>
          <w:pgMar w:top="286" w:right="662" w:bottom="428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131ECB" w:rsidRPr="00666F6D" w:rsidRDefault="00131EC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131ECB" w:rsidRPr="00666F6D" w:rsidRDefault="00BE3D35">
      <w:pPr>
        <w:autoSpaceDE w:val="0"/>
        <w:autoSpaceDN w:val="0"/>
        <w:spacing w:after="0" w:line="262" w:lineRule="auto"/>
        <w:ind w:left="180" w:right="4464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исполнять и создавать различные ритмические рисунки; исполнять песни с простым мелодическим рисунком.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190" w:after="0" w:line="288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«Классическая музыка»: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исполнительский состав;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музыкального образа;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190" w:after="0" w:line="281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«Духовная музыка»: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исполнять доступные образцы духовной музыки;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190" w:after="0" w:line="286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«Музыка народов мира»: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на слух и исполнять произведения народной и композиторской музыки других стран; </w:t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31ECB" w:rsidRPr="00666F6D" w:rsidRDefault="00BE3D35">
      <w:pPr>
        <w:tabs>
          <w:tab w:val="left" w:pos="180"/>
        </w:tabs>
        <w:autoSpaceDE w:val="0"/>
        <w:autoSpaceDN w:val="0"/>
        <w:spacing w:before="192" w:after="0" w:line="286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«Музыка театра и кино»: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131ECB" w:rsidRPr="00666F6D" w:rsidRDefault="00BE3D35" w:rsidP="00EF2DB1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rFonts w:ascii="Times New Roman" w:hAnsi="Times New Roman" w:cs="Times New Roman"/>
          <w:lang w:val="ru-RU"/>
        </w:rPr>
        <w:sectPr w:rsidR="00131ECB" w:rsidRPr="00666F6D">
          <w:pgSz w:w="11900" w:h="16840"/>
          <w:pgMar w:top="298" w:right="666" w:bottom="296" w:left="666" w:header="720" w:footer="720" w:gutter="0"/>
          <w:cols w:space="720" w:equalWidth="0">
            <w:col w:w="10568" w:space="0"/>
          </w:cols>
          <w:docGrid w:linePitch="360"/>
        </w:sectPr>
      </w:pPr>
      <w:r w:rsidRPr="00666F6D">
        <w:rPr>
          <w:rFonts w:ascii="Times New Roman" w:hAnsi="Times New Roman" w:cs="Times New Roman"/>
          <w:lang w:val="ru-RU"/>
        </w:rPr>
        <w:tab/>
      </w:r>
      <w:proofErr w:type="gramStart"/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«Современная музыкальная культура»: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иметь представление о разнообразии современной музыкальной культуры, стремиться к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расширению музыкального кругозора;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hAnsi="Times New Roman" w:cs="Times New Roman"/>
          <w:lang w:val="ru-RU"/>
        </w:rPr>
        <w:tab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</w:t>
      </w:r>
      <w:r w:rsidR="00EF2DB1"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эстрады, мюзикла, джаза и др.</w:t>
      </w:r>
      <w:proofErr w:type="gramEnd"/>
    </w:p>
    <w:p w:rsidR="00F11A28" w:rsidRPr="00666F6D" w:rsidRDefault="00BE3D35" w:rsidP="00F11A28">
      <w:pPr>
        <w:tabs>
          <w:tab w:val="left" w:pos="180"/>
        </w:tabs>
        <w:autoSpaceDE w:val="0"/>
        <w:autoSpaceDN w:val="0"/>
        <w:spacing w:after="0"/>
        <w:ind w:left="-993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 исполнять современные музыкальные произведения, соблюдая певческую культуру звука.</w:t>
      </w:r>
    </w:p>
    <w:p w:rsidR="00F11A28" w:rsidRPr="00666F6D" w:rsidRDefault="00F20211" w:rsidP="00F11A28">
      <w:pPr>
        <w:tabs>
          <w:tab w:val="left" w:pos="180"/>
        </w:tabs>
        <w:autoSpaceDE w:val="0"/>
        <w:autoSpaceDN w:val="0"/>
        <w:spacing w:after="0"/>
        <w:ind w:left="-993"/>
        <w:rPr>
          <w:rFonts w:ascii="Times New Roman" w:hAnsi="Times New Roman" w:cs="Times New Roman"/>
          <w:b/>
          <w:lang w:val="ru-RU"/>
        </w:rPr>
      </w:pPr>
      <w:r w:rsidRPr="00666F6D">
        <w:rPr>
          <w:rFonts w:ascii="Times New Roman" w:hAnsi="Times New Roman" w:cs="Times New Roman"/>
          <w:b/>
        </w:rPr>
        <w:t>ПОЯСНИТЕЛЬНАЯ ЗАПИСКА</w:t>
      </w:r>
    </w:p>
    <w:p w:rsidR="00F11A28" w:rsidRPr="00666F6D" w:rsidRDefault="00F11A28" w:rsidP="00F11A28">
      <w:pPr>
        <w:tabs>
          <w:tab w:val="left" w:pos="180"/>
        </w:tabs>
        <w:autoSpaceDE w:val="0"/>
        <w:autoSpaceDN w:val="0"/>
        <w:spacing w:after="0"/>
        <w:ind w:left="-993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Учебный предмет «Музыка» входит в предметную область «Искусство» и имеет важное коррекционно-развивающее значение. Уроки музыки оказывают существенное воздействие на интеллектуальную, эмоциональную и двигательную сферы, способствуют формированию личности обучающихся с ограниченными возможностями здоровья, воспитанию у них положительных навыков и привычек. </w:t>
      </w:r>
      <w:proofErr w:type="gramStart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по музыке начального общего образования составлена </w:t>
      </w:r>
      <w:proofErr w:type="spellStart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>наоснове</w:t>
      </w:r>
      <w:proofErr w:type="spellEnd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требований к результатам освоения адаптированной основной образовательной программы начального общего образования обучающихся с ограниченными возможностями здоровья (с задержкой психического развития, вариант 7.2), представленных в Федеральном государственном образовательном стандарте НОО, </w:t>
      </w:r>
      <w:proofErr w:type="spellStart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>сучётом</w:t>
      </w:r>
      <w:proofErr w:type="spellEnd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</w:t>
      </w:r>
      <w:proofErr w:type="gramEnd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духовно-нравственного развития, воспитания и социализации </w:t>
      </w:r>
      <w:proofErr w:type="gramStart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, представленной в Примерной программе воспитания (одобрено решением ФУМО от 02.06.2020). Рабочая программа учебного предмета «Музыка» сохраняет основное содержание образования, но учитывает индивидуальные особенности обучающихся с ЗПР и предусматривает коррекционную направленность обучения. Обучение музыке носит практическую направленность и тесно связано с другими учебными предметами, жизнью, является одним из средств социальной адаптации в условиях современного общества.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предметных результатов при освоении предметной области «Искусство</w:t>
      </w:r>
      <w:proofErr w:type="gramStart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>»(</w:t>
      </w:r>
      <w:proofErr w:type="gramEnd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>Музыка).</w:t>
      </w:r>
    </w:p>
    <w:p w:rsidR="00F11A28" w:rsidRPr="00666F6D" w:rsidRDefault="00F11A28" w:rsidP="00F11A28">
      <w:pPr>
        <w:tabs>
          <w:tab w:val="left" w:pos="180"/>
        </w:tabs>
        <w:autoSpaceDE w:val="0"/>
        <w:autoSpaceDN w:val="0"/>
        <w:spacing w:after="0"/>
        <w:ind w:left="-993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lang w:val="ru-RU"/>
        </w:rPr>
        <w:tab/>
      </w:r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>Общей</w:t>
      </w:r>
      <w:r w:rsidR="00F20211" w:rsidRPr="00666F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целью </w:t>
      </w:r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>изучения предмета «Музыка» является формирование общекультурной компетенции обучающихся с ЗПР, привитие любви и вкуса к искусству, формирование способности символического (звукового, двигательного) опосредствования своих эмоциональных состояний.</w:t>
      </w: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учебным предметом «Музыка» представляет определенную сложность для учащихся с ЗПР. Это связано с недостатками предшествующего обучения и воспитания, </w:t>
      </w:r>
      <w:proofErr w:type="spellStart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>невыраженностью</w:t>
      </w:r>
      <w:proofErr w:type="spellEnd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интереса к окружающему миру и себе, дефицитом регулятивных умений, препятствующих целенаправленному прослушиванию музыкальных произведений, </w:t>
      </w:r>
      <w:proofErr w:type="spellStart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>несформированностью</w:t>
      </w:r>
      <w:proofErr w:type="spellEnd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возможностей эмоциональной рефлексии.</w:t>
      </w:r>
    </w:p>
    <w:p w:rsidR="00F11A28" w:rsidRPr="00666F6D" w:rsidRDefault="00F11A28" w:rsidP="00F11A28">
      <w:pPr>
        <w:tabs>
          <w:tab w:val="left" w:pos="180"/>
        </w:tabs>
        <w:autoSpaceDE w:val="0"/>
        <w:autoSpaceDN w:val="0"/>
        <w:spacing w:after="0"/>
        <w:ind w:left="-993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перечисленными трудностями и обозначенными во ФГОС НОО </w:t>
      </w:r>
      <w:proofErr w:type="gramStart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с ЗПР особыми образовательными потребностями определяются общие </w:t>
      </w:r>
      <w:r w:rsidR="00F20211" w:rsidRPr="00666F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задачи </w:t>
      </w:r>
      <w:r w:rsidR="00F20211" w:rsidRPr="00666F6D">
        <w:rPr>
          <w:rFonts w:ascii="Times New Roman" w:hAnsi="Times New Roman" w:cs="Times New Roman"/>
          <w:sz w:val="24"/>
          <w:szCs w:val="24"/>
          <w:lang w:val="ru-RU"/>
        </w:rPr>
        <w:t>учебного предмета:</w:t>
      </w:r>
    </w:p>
    <w:p w:rsidR="00F11A28" w:rsidRPr="00666F6D" w:rsidRDefault="00F20211" w:rsidP="00F11A28">
      <w:pPr>
        <w:pStyle w:val="ae"/>
        <w:numPr>
          <w:ilvl w:val="0"/>
          <w:numId w:val="21"/>
        </w:numPr>
        <w:tabs>
          <w:tab w:val="left" w:pos="180"/>
        </w:tabs>
        <w:autoSpaceDE w:val="0"/>
        <w:autoSpaceDN w:val="0"/>
        <w:spacing w:after="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spacing w:val="1"/>
          <w:lang w:val="ru-RU"/>
        </w:rPr>
        <w:t>расширять общий кругозор, способствующий совершенствованию учебно-познавательной деятельности;</w:t>
      </w:r>
    </w:p>
    <w:p w:rsidR="00F11A28" w:rsidRPr="00666F6D" w:rsidRDefault="00F20211" w:rsidP="00F11A28">
      <w:pPr>
        <w:pStyle w:val="ae"/>
        <w:numPr>
          <w:ilvl w:val="0"/>
          <w:numId w:val="21"/>
        </w:numPr>
        <w:tabs>
          <w:tab w:val="left" w:pos="180"/>
        </w:tabs>
        <w:autoSpaceDE w:val="0"/>
        <w:autoSpaceDN w:val="0"/>
        <w:spacing w:after="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spacing w:val="1"/>
          <w:lang w:val="ru-RU"/>
        </w:rPr>
        <w:t>формировать элементы музыкальной культуры и возможность элементарных эстетических суждений;</w:t>
      </w:r>
    </w:p>
    <w:p w:rsidR="00F11A28" w:rsidRPr="00666F6D" w:rsidRDefault="00F20211" w:rsidP="00F11A28">
      <w:pPr>
        <w:pStyle w:val="ae"/>
        <w:numPr>
          <w:ilvl w:val="0"/>
          <w:numId w:val="21"/>
        </w:numPr>
        <w:tabs>
          <w:tab w:val="left" w:pos="180"/>
        </w:tabs>
        <w:autoSpaceDE w:val="0"/>
        <w:autoSpaceDN w:val="0"/>
        <w:spacing w:after="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spacing w:val="1"/>
          <w:lang w:val="ru-RU"/>
        </w:rPr>
        <w:t xml:space="preserve">совершенствовать возможности </w:t>
      </w:r>
      <w:proofErr w:type="spellStart"/>
      <w:r w:rsidRPr="00666F6D">
        <w:rPr>
          <w:rFonts w:ascii="Times New Roman" w:hAnsi="Times New Roman" w:cs="Times New Roman"/>
          <w:spacing w:val="1"/>
          <w:lang w:val="ru-RU"/>
        </w:rPr>
        <w:t>саморегуляции</w:t>
      </w:r>
      <w:proofErr w:type="spellEnd"/>
      <w:r w:rsidRPr="00666F6D">
        <w:rPr>
          <w:rFonts w:ascii="Times New Roman" w:hAnsi="Times New Roman" w:cs="Times New Roman"/>
          <w:spacing w:val="1"/>
          <w:lang w:val="ru-RU"/>
        </w:rPr>
        <w:t xml:space="preserve"> во время прослушивания музыкальных произведений и исполнительской деятельности;</w:t>
      </w:r>
    </w:p>
    <w:p w:rsidR="00F11A28" w:rsidRPr="00666F6D" w:rsidRDefault="00F20211" w:rsidP="00F11A28">
      <w:pPr>
        <w:pStyle w:val="ae"/>
        <w:numPr>
          <w:ilvl w:val="0"/>
          <w:numId w:val="21"/>
        </w:numPr>
        <w:tabs>
          <w:tab w:val="left" w:pos="180"/>
        </w:tabs>
        <w:autoSpaceDE w:val="0"/>
        <w:autoSpaceDN w:val="0"/>
        <w:spacing w:after="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 xml:space="preserve">способствовать осознанному восприятию музыки и созданию различных образов, развивающих возможности </w:t>
      </w:r>
      <w:proofErr w:type="gramStart"/>
      <w:r w:rsidRPr="00666F6D">
        <w:rPr>
          <w:rFonts w:ascii="Times New Roman" w:hAnsi="Times New Roman" w:cs="Times New Roman"/>
          <w:lang w:val="ru-RU"/>
        </w:rPr>
        <w:t>символического</w:t>
      </w:r>
      <w:proofErr w:type="gramEnd"/>
      <w:r w:rsidRPr="00666F6D">
        <w:rPr>
          <w:rFonts w:ascii="Times New Roman" w:hAnsi="Times New Roman" w:cs="Times New Roman"/>
          <w:lang w:val="ru-RU"/>
        </w:rPr>
        <w:t xml:space="preserve"> опосредствования чувств.</w:t>
      </w:r>
    </w:p>
    <w:p w:rsidR="00F11A28" w:rsidRPr="00666F6D" w:rsidRDefault="00F11A28" w:rsidP="00F11A28">
      <w:pPr>
        <w:pStyle w:val="ae"/>
        <w:tabs>
          <w:tab w:val="left" w:pos="180"/>
        </w:tabs>
        <w:autoSpaceDE w:val="0"/>
        <w:autoSpaceDN w:val="0"/>
        <w:spacing w:after="0"/>
        <w:ind w:left="-273"/>
        <w:rPr>
          <w:rFonts w:ascii="Times New Roman" w:hAnsi="Times New Roman" w:cs="Times New Roman"/>
          <w:lang w:val="ru-RU"/>
        </w:rPr>
      </w:pPr>
    </w:p>
    <w:p w:rsidR="00F11A28" w:rsidRPr="00666F6D" w:rsidRDefault="00F20211" w:rsidP="00F11A28">
      <w:pPr>
        <w:pStyle w:val="ae"/>
        <w:tabs>
          <w:tab w:val="left" w:pos="180"/>
        </w:tabs>
        <w:autoSpaceDE w:val="0"/>
        <w:autoSpaceDN w:val="0"/>
        <w:spacing w:after="0"/>
        <w:ind w:left="-27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b/>
          <w:sz w:val="24"/>
          <w:szCs w:val="24"/>
          <w:lang w:val="ru-RU"/>
        </w:rPr>
        <w:t>ОБЩАЯ ХАРАКТЕРИСТИКА УЧЕБНОГО ПРЕДМЕТ</w:t>
      </w:r>
      <w:proofErr w:type="gramStart"/>
      <w:r w:rsidRPr="00666F6D">
        <w:rPr>
          <w:rFonts w:ascii="Times New Roman" w:hAnsi="Times New Roman" w:cs="Times New Roman"/>
          <w:b/>
          <w:sz w:val="24"/>
          <w:szCs w:val="24"/>
          <w:lang w:val="ru-RU"/>
        </w:rPr>
        <w:t>А«</w:t>
      </w:r>
      <w:proofErr w:type="gramEnd"/>
      <w:r w:rsidRPr="00666F6D">
        <w:rPr>
          <w:rFonts w:ascii="Times New Roman" w:hAnsi="Times New Roman" w:cs="Times New Roman"/>
          <w:b/>
          <w:sz w:val="24"/>
          <w:szCs w:val="24"/>
          <w:lang w:val="ru-RU"/>
        </w:rPr>
        <w:t>МУЗЫКА»</w:t>
      </w:r>
    </w:p>
    <w:p w:rsidR="00F20211" w:rsidRPr="00666F6D" w:rsidRDefault="00F20211" w:rsidP="00F11A28">
      <w:pPr>
        <w:pStyle w:val="ae"/>
        <w:tabs>
          <w:tab w:val="left" w:pos="180"/>
        </w:tabs>
        <w:autoSpaceDE w:val="0"/>
        <w:autoSpaceDN w:val="0"/>
        <w:spacing w:after="0"/>
        <w:ind w:left="-273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Учебный предмет «Музыка» играет существенную роль для эстетического развития и духовно-нравственного воспитания и в то же время обнаруживает существенный коррекционный потенциал. Уроки музыки выполняют свою коррекционную функцию при учете специфических образовательных потребностей обучающихся с задержкой психического развития и включение в содержание образования различных пластов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666F6D">
        <w:rPr>
          <w:rFonts w:ascii="Times New Roman" w:hAnsi="Times New Roman" w:cs="Times New Roman"/>
          <w:sz w:val="24"/>
          <w:szCs w:val="24"/>
          <w:lang w:val="ru-RU"/>
        </w:rPr>
        <w:t>музицирование</w:t>
      </w:r>
      <w:proofErr w:type="spellEnd"/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— пение, игра на доступных музыкальных инструментах, музыкально-пластическое движение, драматизация музыкальных произведений.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20211" w:rsidRPr="00666F6D" w:rsidRDefault="00F20211" w:rsidP="00F20211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Особая роль в организации музыкальных занятий с младшими школьниками с ограниченными возможностями здоровья принадлежит игровымформамдеятельности</w:t>
      </w:r>
      <w:proofErr w:type="gramStart"/>
      <w:r w:rsidRPr="00666F6D">
        <w:rPr>
          <w:rFonts w:ascii="Times New Roman" w:hAnsi="Times New Roman" w:cs="Times New Roman"/>
          <w:sz w:val="24"/>
          <w:szCs w:val="24"/>
          <w:lang w:val="ru-RU"/>
        </w:rPr>
        <w:t>,к</w:t>
      </w:r>
      <w:proofErr w:type="gramEnd"/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оторыерассматриваютсякакширокийспектрконкретныхприёмовиметодов,внутренне присущих самому искусству — от традиционных фольклорных игр и театрализованныхпредставленийкзвуковымимпровизациям,направленнымнаосвоениежанровыхособенностей, </w:t>
      </w:r>
      <w:proofErr w:type="spellStart"/>
      <w:r w:rsidRPr="00666F6D">
        <w:rPr>
          <w:rFonts w:ascii="Times New Roman" w:hAnsi="Times New Roman" w:cs="Times New Roman"/>
          <w:sz w:val="24"/>
          <w:szCs w:val="24"/>
          <w:lang w:val="ru-RU"/>
        </w:rPr>
        <w:t>элементо</w:t>
      </w:r>
      <w:proofErr w:type="spellEnd"/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66F6D">
        <w:rPr>
          <w:rFonts w:ascii="Times New Roman" w:hAnsi="Times New Roman" w:cs="Times New Roman"/>
          <w:sz w:val="24"/>
          <w:szCs w:val="24"/>
          <w:lang w:val="ru-RU"/>
        </w:rPr>
        <w:t>вмузыкального</w:t>
      </w:r>
      <w:proofErr w:type="spellEnd"/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66F6D">
        <w:rPr>
          <w:rFonts w:ascii="Times New Roman" w:hAnsi="Times New Roman" w:cs="Times New Roman"/>
          <w:sz w:val="24"/>
          <w:szCs w:val="24"/>
          <w:lang w:val="ru-RU"/>
        </w:rPr>
        <w:t>языка,композиционных</w:t>
      </w:r>
      <w:proofErr w:type="spellEnd"/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принципов.</w:t>
      </w:r>
    </w:p>
    <w:p w:rsidR="00F20211" w:rsidRPr="00666F6D" w:rsidRDefault="00F20211" w:rsidP="00F20211">
      <w:pPr>
        <w:pStyle w:val="110"/>
        <w:spacing w:before="240" w:after="240" w:line="276" w:lineRule="auto"/>
        <w:ind w:left="0"/>
        <w:jc w:val="center"/>
        <w:outlineLvl w:val="9"/>
      </w:pPr>
      <w:r w:rsidRPr="00666F6D">
        <w:t>ОПИСАНИЕ МЕСТАУЧЕБНОГО ПРЕДМЕТА В УЧЕБНОМ ПЛАНЕ</w:t>
      </w:r>
    </w:p>
    <w:p w:rsidR="00F20211" w:rsidRPr="00666F6D" w:rsidRDefault="00F20211" w:rsidP="00F20211">
      <w:pPr>
        <w:pStyle w:val="af"/>
        <w:spacing w:before="240" w:after="24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66F6D">
        <w:rPr>
          <w:rFonts w:ascii="Times New Roman" w:hAnsi="Times New Roman" w:cs="Times New Roman"/>
          <w:sz w:val="24"/>
          <w:szCs w:val="24"/>
          <w:lang w:val="ru-RU"/>
        </w:rPr>
        <w:t>Всоответствии</w:t>
      </w:r>
      <w:proofErr w:type="spellEnd"/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с Федеральным государственным образовательным стандартом начального общего образования учебный </w:t>
      </w:r>
      <w:proofErr w:type="spellStart"/>
      <w:r w:rsidRPr="00666F6D">
        <w:rPr>
          <w:rFonts w:ascii="Times New Roman" w:hAnsi="Times New Roman" w:cs="Times New Roman"/>
          <w:sz w:val="24"/>
          <w:szCs w:val="24"/>
          <w:lang w:val="ru-RU"/>
        </w:rPr>
        <w:t>предме</w:t>
      </w:r>
      <w:proofErr w:type="gramStart"/>
      <w:r w:rsidRPr="00666F6D">
        <w:rPr>
          <w:rFonts w:ascii="Times New Roman" w:hAnsi="Times New Roman" w:cs="Times New Roman"/>
          <w:sz w:val="24"/>
          <w:szCs w:val="24"/>
          <w:lang w:val="ru-RU"/>
        </w:rPr>
        <w:t>т«</w:t>
      </w:r>
      <w:proofErr w:type="gramEnd"/>
      <w:r w:rsidRPr="00666F6D">
        <w:rPr>
          <w:rFonts w:ascii="Times New Roman" w:hAnsi="Times New Roman" w:cs="Times New Roman"/>
          <w:sz w:val="24"/>
          <w:szCs w:val="24"/>
          <w:lang w:val="ru-RU"/>
        </w:rPr>
        <w:t>Музыка»входит</w:t>
      </w:r>
      <w:proofErr w:type="spellEnd"/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в предметную </w:t>
      </w:r>
      <w:proofErr w:type="spellStart"/>
      <w:r w:rsidRPr="00666F6D">
        <w:rPr>
          <w:rFonts w:ascii="Times New Roman" w:hAnsi="Times New Roman" w:cs="Times New Roman"/>
          <w:sz w:val="24"/>
          <w:szCs w:val="24"/>
          <w:lang w:val="ru-RU"/>
        </w:rPr>
        <w:t>область«Искусство»,является</w:t>
      </w:r>
      <w:proofErr w:type="spellEnd"/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обязательным для </w:t>
      </w:r>
      <w:proofErr w:type="spellStart"/>
      <w:r w:rsidRPr="00666F6D">
        <w:rPr>
          <w:rFonts w:ascii="Times New Roman" w:hAnsi="Times New Roman" w:cs="Times New Roman"/>
          <w:sz w:val="24"/>
          <w:szCs w:val="24"/>
          <w:lang w:val="ru-RU"/>
        </w:rPr>
        <w:t>изученияи</w:t>
      </w:r>
      <w:proofErr w:type="spellEnd"/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преподаётся в начальной школе с1по 4класс включительно. Общее число часов, отведённых на изучение предмета «Музыка» в 1 классе составляет 33 часа (1 час </w:t>
      </w:r>
      <w:proofErr w:type="spellStart"/>
      <w:r w:rsidRPr="00666F6D">
        <w:rPr>
          <w:rFonts w:ascii="Times New Roman" w:hAnsi="Times New Roman" w:cs="Times New Roman"/>
          <w:sz w:val="24"/>
          <w:szCs w:val="24"/>
          <w:lang w:val="ru-RU"/>
        </w:rPr>
        <w:t>внеделю</w:t>
      </w:r>
      <w:proofErr w:type="spellEnd"/>
      <w:r w:rsidRPr="00666F6D">
        <w:rPr>
          <w:rFonts w:ascii="Times New Roman" w:hAnsi="Times New Roman" w:cs="Times New Roman"/>
          <w:sz w:val="24"/>
          <w:szCs w:val="24"/>
          <w:lang w:val="ru-RU"/>
        </w:rPr>
        <w:t>), во 2 - 4 классах34 часа (1 час в неделю).</w:t>
      </w:r>
    </w:p>
    <w:p w:rsidR="00F20211" w:rsidRPr="00666F6D" w:rsidRDefault="00F20211" w:rsidP="00F20211">
      <w:pPr>
        <w:pStyle w:val="120"/>
        <w:tabs>
          <w:tab w:val="left" w:pos="2629"/>
        </w:tabs>
        <w:spacing w:line="276" w:lineRule="auto"/>
        <w:ind w:left="0" w:firstLine="720"/>
        <w:jc w:val="center"/>
        <w:outlineLvl w:val="9"/>
        <w:rPr>
          <w:sz w:val="24"/>
          <w:szCs w:val="24"/>
        </w:rPr>
      </w:pPr>
      <w:r w:rsidRPr="00666F6D">
        <w:rPr>
          <w:sz w:val="24"/>
          <w:szCs w:val="24"/>
        </w:rPr>
        <w:t>ОПИСАНИЕ ЦЕННОСТНЫХ ОРИЕНТИРОВ СОДЕРЖАНИЯ УЧЕБНОГО ПРЕДМЕТА</w:t>
      </w:r>
    </w:p>
    <w:p w:rsidR="00F20211" w:rsidRPr="00666F6D" w:rsidRDefault="00F20211" w:rsidP="00F2021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Музыка дополняет и обогащает картину мира учащегося начальной школы, делает ее полнозвучной и многокрасочной. В процессе обучения музыке школьник на материале лучших произведений классического и современного музыкального искусства и в особых формах познавательной деятельности осмысливает понятия «Родина», «Отечество», знакомится с историей России, накапливает знания о культурных традициях населяющих ее народов, осознает место родного края как неотъемлемой частицы России. Учебный предмет «Музыка» открывает окно в мировое культурное пространство, расширяет представления учащихся о творчестве народов мира, шедеврах мировой музыкальной культуры.</w:t>
      </w:r>
    </w:p>
    <w:p w:rsidR="00F20211" w:rsidRPr="00666F6D" w:rsidRDefault="00F20211" w:rsidP="00F2021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</w:rPr>
        <w:t>      </w:t>
      </w: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Адаптированная рабочая программа  по предмету  «Музыка» построена с учетом возрастных и индивидуальных особенностей обучающихся с ОВЗ и направлена </w:t>
      </w:r>
      <w:proofErr w:type="gramStart"/>
      <w:r w:rsidRPr="00666F6D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666F6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20211" w:rsidRPr="00666F6D" w:rsidRDefault="00F20211" w:rsidP="00F2021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- создание условий для художественного образования, эстетического воспитания, духовно-нравственного развития в процессе освоения музыкальной культуры;</w:t>
      </w:r>
    </w:p>
    <w:p w:rsidR="00F20211" w:rsidRPr="00666F6D" w:rsidRDefault="00F20211" w:rsidP="00F2021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lastRenderedPageBreak/>
        <w:t>- формирование основ гражданской идентичности, своей этнической принадлежности как представителя народа, гражданина России;</w:t>
      </w:r>
    </w:p>
    <w:p w:rsidR="00F20211" w:rsidRPr="00666F6D" w:rsidRDefault="00F20211" w:rsidP="00F2021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- воспитание и развитие личностных качеств, позволяющих уважать и принимать духовные и культурные ценности разных народов;</w:t>
      </w:r>
    </w:p>
    <w:p w:rsidR="00F20211" w:rsidRPr="00666F6D" w:rsidRDefault="00F20211" w:rsidP="00F2021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- развитие личностных качеств, значимых для самоопределения, социализации, самореализации в процессе учебной и коллективной хоровой и инструментальной исполнительской деятельности;</w:t>
      </w:r>
    </w:p>
    <w:p w:rsidR="00F20211" w:rsidRPr="00666F6D" w:rsidRDefault="00F20211" w:rsidP="00F2021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- формирование основ музыкальной культуры средствами активной деятельности обучающихся в сфере музыкального искусства;</w:t>
      </w:r>
    </w:p>
    <w:p w:rsidR="00F20211" w:rsidRPr="00666F6D" w:rsidRDefault="00F20211" w:rsidP="00F2021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- приобретение собственного опыта музыкальной деятельности (в хоровом и коллективном </w:t>
      </w:r>
      <w:proofErr w:type="spellStart"/>
      <w:r w:rsidRPr="00666F6D">
        <w:rPr>
          <w:rFonts w:ascii="Times New Roman" w:hAnsi="Times New Roman" w:cs="Times New Roman"/>
          <w:sz w:val="24"/>
          <w:szCs w:val="24"/>
          <w:lang w:val="ru-RU"/>
        </w:rPr>
        <w:t>музицировании</w:t>
      </w:r>
      <w:proofErr w:type="spellEnd"/>
      <w:r w:rsidRPr="00666F6D">
        <w:rPr>
          <w:rFonts w:ascii="Times New Roman" w:hAnsi="Times New Roman" w:cs="Times New Roman"/>
          <w:sz w:val="24"/>
          <w:szCs w:val="24"/>
          <w:lang w:val="ru-RU"/>
        </w:rPr>
        <w:t>,   восприятии музыки, в движении под музыку);</w:t>
      </w:r>
    </w:p>
    <w:p w:rsidR="00F20211" w:rsidRPr="00666F6D" w:rsidRDefault="00F20211" w:rsidP="00F2021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- воспитание культуры </w:t>
      </w:r>
      <w:proofErr w:type="gramStart"/>
      <w:r w:rsidRPr="00666F6D">
        <w:rPr>
          <w:rFonts w:ascii="Times New Roman" w:hAnsi="Times New Roman" w:cs="Times New Roman"/>
          <w:sz w:val="24"/>
          <w:szCs w:val="24"/>
          <w:lang w:val="ru-RU"/>
        </w:rPr>
        <w:t>коллективного</w:t>
      </w:r>
      <w:proofErr w:type="gramEnd"/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66F6D">
        <w:rPr>
          <w:rFonts w:ascii="Times New Roman" w:hAnsi="Times New Roman" w:cs="Times New Roman"/>
          <w:sz w:val="24"/>
          <w:szCs w:val="24"/>
          <w:lang w:val="ru-RU"/>
        </w:rPr>
        <w:t>музицирования</w:t>
      </w:r>
      <w:proofErr w:type="spellEnd"/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(хорового и инструментального);</w:t>
      </w:r>
    </w:p>
    <w:p w:rsidR="00F20211" w:rsidRPr="00666F6D" w:rsidRDefault="00F20211" w:rsidP="00F2021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- овладение духовными и культурными ценностями народов мира в процессе учебной и творческой деятельности.</w:t>
      </w:r>
    </w:p>
    <w:p w:rsidR="00F20211" w:rsidRPr="00666F6D" w:rsidRDefault="00F20211" w:rsidP="00F2021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0211" w:rsidRPr="00666F6D" w:rsidRDefault="00F20211" w:rsidP="00F20211">
      <w:pPr>
        <w:pStyle w:val="110"/>
        <w:spacing w:before="0" w:line="276" w:lineRule="auto"/>
        <w:ind w:left="0"/>
        <w:outlineLvl w:val="9"/>
      </w:pPr>
    </w:p>
    <w:p w:rsidR="00F20211" w:rsidRPr="00666F6D" w:rsidRDefault="00F20211" w:rsidP="00F20211">
      <w:pPr>
        <w:pStyle w:val="110"/>
        <w:spacing w:before="0" w:line="276" w:lineRule="auto"/>
        <w:ind w:left="0" w:firstLine="720"/>
        <w:jc w:val="center"/>
        <w:outlineLvl w:val="9"/>
      </w:pPr>
      <w:r w:rsidRPr="00666F6D">
        <w:t>ЛИЧНОСТНЫЕ, МЕТАПРЕДМЕТНЫЕ И ПРЕДМЕТНЫЕ РЕЗУЛЬТАТЫ ОСВОЕНИЯ УЧЕБНОГО ПРЕДМЕТА «МУЗЫКА»</w:t>
      </w:r>
    </w:p>
    <w:p w:rsidR="00F20211" w:rsidRPr="00666F6D" w:rsidRDefault="00F20211" w:rsidP="00F2021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 учетом </w:t>
      </w: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индивидуальных возможностей и особых образовательных </w:t>
      </w:r>
      <w:proofErr w:type="gramStart"/>
      <w:r w:rsidRPr="00666F6D">
        <w:rPr>
          <w:rFonts w:ascii="Times New Roman" w:hAnsi="Times New Roman" w:cs="Times New Roman"/>
          <w:sz w:val="24"/>
          <w:szCs w:val="24"/>
          <w:lang w:val="ru-RU"/>
        </w:rPr>
        <w:t>потребностей</w:t>
      </w:r>
      <w:proofErr w:type="gramEnd"/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с ЗПР </w:t>
      </w:r>
      <w:r w:rsidRPr="00666F6D">
        <w:rPr>
          <w:rFonts w:ascii="Times New Roman" w:hAnsi="Times New Roman" w:cs="Times New Roman"/>
          <w:b/>
          <w:bCs/>
          <w:sz w:val="24"/>
          <w:szCs w:val="24"/>
          <w:lang w:val="ru-RU"/>
        </w:rPr>
        <w:t>личностные результаты,</w:t>
      </w:r>
      <w:r w:rsidR="009A34F2" w:rsidRPr="00666F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bCs/>
          <w:sz w:val="24"/>
          <w:szCs w:val="24"/>
          <w:lang w:val="ru-RU"/>
        </w:rPr>
        <w:t>оцениваемые</w:t>
      </w: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после освоения всей АООП НОО, которые могут быть сформированы при изучении учебного предмета «Музыка» отражают:</w:t>
      </w:r>
    </w:p>
    <w:p w:rsidR="00F20211" w:rsidRPr="00666F6D" w:rsidRDefault="00F20211" w:rsidP="00F20211">
      <w:pPr>
        <w:pStyle w:val="ae"/>
        <w:numPr>
          <w:ilvl w:val="0"/>
          <w:numId w:val="12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F20211" w:rsidRPr="00666F6D" w:rsidRDefault="00F20211" w:rsidP="00F20211">
      <w:pPr>
        <w:pStyle w:val="af"/>
        <w:numPr>
          <w:ilvl w:val="0"/>
          <w:numId w:val="12"/>
        </w:numPr>
        <w:suppressAutoHyphens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формирование уважительного отношения к культуре других народов;</w:t>
      </w:r>
    </w:p>
    <w:p w:rsidR="00F20211" w:rsidRPr="00666F6D" w:rsidRDefault="00F20211" w:rsidP="00F20211">
      <w:pPr>
        <w:pStyle w:val="ae"/>
        <w:numPr>
          <w:ilvl w:val="0"/>
          <w:numId w:val="12"/>
        </w:numPr>
        <w:spacing w:after="0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F20211" w:rsidRPr="00666F6D" w:rsidRDefault="00F20211" w:rsidP="00F20211">
      <w:pPr>
        <w:pStyle w:val="af"/>
        <w:numPr>
          <w:ilvl w:val="0"/>
          <w:numId w:val="12"/>
        </w:numPr>
        <w:suppressAutoHyphens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формирование эстетических потребностей, ценностей и чувств;</w:t>
      </w:r>
    </w:p>
    <w:p w:rsidR="00F20211" w:rsidRPr="00666F6D" w:rsidRDefault="00F20211" w:rsidP="00F20211">
      <w:pPr>
        <w:pStyle w:val="af"/>
        <w:numPr>
          <w:ilvl w:val="0"/>
          <w:numId w:val="12"/>
        </w:numPr>
        <w:suppressAutoHyphens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20211" w:rsidRPr="00666F6D" w:rsidRDefault="00F20211" w:rsidP="00F20211">
      <w:pPr>
        <w:pStyle w:val="af"/>
        <w:numPr>
          <w:ilvl w:val="0"/>
          <w:numId w:val="12"/>
        </w:numPr>
        <w:suppressAutoHyphens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развитие навыков сотрудничества </w:t>
      </w:r>
      <w:proofErr w:type="gramStart"/>
      <w:r w:rsidRPr="00666F6D">
        <w:rPr>
          <w:rFonts w:ascii="Times New Roman" w:hAnsi="Times New Roman" w:cs="Times New Roman"/>
          <w:sz w:val="24"/>
          <w:szCs w:val="24"/>
          <w:lang w:val="ru-RU"/>
        </w:rPr>
        <w:t>со</w:t>
      </w:r>
      <w:proofErr w:type="gramEnd"/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взрослыми и сверстниками в разных социальных ситуациях;</w:t>
      </w:r>
    </w:p>
    <w:p w:rsidR="00F20211" w:rsidRPr="00666F6D" w:rsidRDefault="00F20211" w:rsidP="00F20211">
      <w:pPr>
        <w:pStyle w:val="ae"/>
        <w:numPr>
          <w:ilvl w:val="0"/>
          <w:numId w:val="12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формирование установки на бережное отношение к духовным ценностям;</w:t>
      </w:r>
    </w:p>
    <w:p w:rsidR="00F20211" w:rsidRPr="00666F6D" w:rsidRDefault="00F20211" w:rsidP="00F20211">
      <w:pPr>
        <w:pStyle w:val="ae"/>
        <w:numPr>
          <w:ilvl w:val="0"/>
          <w:numId w:val="12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способность к осмыслению и дифференциации музыкальной картины мира, ее временной организации.</w:t>
      </w:r>
    </w:p>
    <w:p w:rsidR="00F20211" w:rsidRPr="00666F6D" w:rsidRDefault="00F20211" w:rsidP="00F2021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 xml:space="preserve">С учетом </w:t>
      </w: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индивидуальных возможностей и особых образовательных </w:t>
      </w:r>
      <w:proofErr w:type="gramStart"/>
      <w:r w:rsidRPr="00666F6D">
        <w:rPr>
          <w:rFonts w:ascii="Times New Roman" w:hAnsi="Times New Roman" w:cs="Times New Roman"/>
          <w:sz w:val="24"/>
          <w:szCs w:val="24"/>
          <w:lang w:val="ru-RU"/>
        </w:rPr>
        <w:t>потребностей</w:t>
      </w:r>
      <w:proofErr w:type="gramEnd"/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с ЗПР </w:t>
      </w:r>
      <w:proofErr w:type="spellStart"/>
      <w:r w:rsidRPr="00666F6D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proofErr w:type="spellEnd"/>
      <w:r w:rsidRPr="00666F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результаты</w:t>
      </w: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могут быть обозначены следующим образом.</w:t>
      </w:r>
    </w:p>
    <w:p w:rsidR="00F20211" w:rsidRPr="00666F6D" w:rsidRDefault="00F20211" w:rsidP="00F20211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Сформированные </w:t>
      </w:r>
      <w:r w:rsidRPr="00666F6D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 универсальные учебные действия</w:t>
      </w: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проявляются возможностью:</w:t>
      </w:r>
    </w:p>
    <w:p w:rsidR="00F20211" w:rsidRPr="00666F6D" w:rsidRDefault="00F20211" w:rsidP="00F20211">
      <w:pPr>
        <w:pStyle w:val="ae"/>
        <w:numPr>
          <w:ilvl w:val="0"/>
          <w:numId w:val="15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осуществлять разносторонний анализ (звучащей музыки);</w:t>
      </w:r>
    </w:p>
    <w:p w:rsidR="00F20211" w:rsidRPr="00666F6D" w:rsidRDefault="00F20211" w:rsidP="00F20211">
      <w:pPr>
        <w:pStyle w:val="ae"/>
        <w:numPr>
          <w:ilvl w:val="0"/>
          <w:numId w:val="15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6F6D">
        <w:rPr>
          <w:rFonts w:ascii="Times New Roman" w:hAnsi="Times New Roman" w:cs="Times New Roman"/>
          <w:sz w:val="24"/>
          <w:szCs w:val="24"/>
        </w:rPr>
        <w:t>сравнивать</w:t>
      </w:r>
      <w:proofErr w:type="spellEnd"/>
      <w:r w:rsidRPr="00666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F6D">
        <w:rPr>
          <w:rFonts w:ascii="Times New Roman" w:hAnsi="Times New Roman" w:cs="Times New Roman"/>
          <w:sz w:val="24"/>
          <w:szCs w:val="24"/>
        </w:rPr>
        <w:t>музыкальные</w:t>
      </w:r>
      <w:proofErr w:type="spellEnd"/>
      <w:r w:rsidRPr="00666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F6D">
        <w:rPr>
          <w:rFonts w:ascii="Times New Roman" w:hAnsi="Times New Roman" w:cs="Times New Roman"/>
          <w:sz w:val="24"/>
          <w:szCs w:val="24"/>
        </w:rPr>
        <w:t>произведения</w:t>
      </w:r>
      <w:proofErr w:type="spellEnd"/>
      <w:r w:rsidRPr="00666F6D">
        <w:rPr>
          <w:rFonts w:ascii="Times New Roman" w:hAnsi="Times New Roman" w:cs="Times New Roman"/>
          <w:sz w:val="24"/>
          <w:szCs w:val="24"/>
        </w:rPr>
        <w:t>;</w:t>
      </w:r>
    </w:p>
    <w:p w:rsidR="00F20211" w:rsidRPr="00666F6D" w:rsidRDefault="00F20211" w:rsidP="00F20211">
      <w:pPr>
        <w:pStyle w:val="ae"/>
        <w:numPr>
          <w:ilvl w:val="0"/>
          <w:numId w:val="15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66F6D">
        <w:rPr>
          <w:rFonts w:ascii="Times New Roman" w:hAnsi="Times New Roman" w:cs="Times New Roman"/>
          <w:sz w:val="24"/>
          <w:szCs w:val="24"/>
        </w:rPr>
        <w:t>обобщать-классифицировать</w:t>
      </w:r>
      <w:proofErr w:type="spellEnd"/>
      <w:proofErr w:type="gramEnd"/>
      <w:r w:rsidRPr="00666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F6D">
        <w:rPr>
          <w:rFonts w:ascii="Times New Roman" w:hAnsi="Times New Roman" w:cs="Times New Roman"/>
          <w:sz w:val="24"/>
          <w:szCs w:val="24"/>
        </w:rPr>
        <w:t>музыкальные</w:t>
      </w:r>
      <w:proofErr w:type="spellEnd"/>
      <w:r w:rsidRPr="00666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F6D">
        <w:rPr>
          <w:rFonts w:ascii="Times New Roman" w:hAnsi="Times New Roman" w:cs="Times New Roman"/>
          <w:sz w:val="24"/>
          <w:szCs w:val="24"/>
        </w:rPr>
        <w:t>произведения</w:t>
      </w:r>
      <w:proofErr w:type="spellEnd"/>
      <w:r w:rsidRPr="00666F6D">
        <w:rPr>
          <w:rFonts w:ascii="Times New Roman" w:hAnsi="Times New Roman" w:cs="Times New Roman"/>
          <w:sz w:val="24"/>
          <w:szCs w:val="24"/>
        </w:rPr>
        <w:t>.</w:t>
      </w:r>
    </w:p>
    <w:p w:rsidR="00F20211" w:rsidRPr="00666F6D" w:rsidRDefault="00F20211" w:rsidP="00F20211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Сформированные </w:t>
      </w:r>
      <w:r w:rsidRPr="00666F6D">
        <w:rPr>
          <w:rFonts w:ascii="Times New Roman" w:hAnsi="Times New Roman" w:cs="Times New Roman"/>
          <w:i/>
          <w:sz w:val="24"/>
          <w:szCs w:val="24"/>
          <w:lang w:val="ru-RU"/>
        </w:rPr>
        <w:t>регулятивные универсальные учебные действия</w:t>
      </w: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проявляются возможностью:</w:t>
      </w:r>
    </w:p>
    <w:p w:rsidR="00F20211" w:rsidRPr="00666F6D" w:rsidRDefault="00F20211" w:rsidP="00F20211">
      <w:pPr>
        <w:pStyle w:val="ae"/>
        <w:numPr>
          <w:ilvl w:val="0"/>
          <w:numId w:val="14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понимать смысл предъявляемых учебных задач (прослушать, определить, придумать и т.п.);</w:t>
      </w:r>
    </w:p>
    <w:p w:rsidR="00F20211" w:rsidRPr="00666F6D" w:rsidRDefault="00F20211" w:rsidP="00F20211">
      <w:pPr>
        <w:pStyle w:val="ae"/>
        <w:numPr>
          <w:ilvl w:val="0"/>
          <w:numId w:val="14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планировать свои действия в соответствии с поставленной задачей и условием ее реализации (например, высказывание по результату прослушивания, двигательное изображение по заданию и т.п.);</w:t>
      </w:r>
    </w:p>
    <w:p w:rsidR="00F20211" w:rsidRPr="00666F6D" w:rsidRDefault="00F20211" w:rsidP="00F20211">
      <w:pPr>
        <w:pStyle w:val="ae"/>
        <w:numPr>
          <w:ilvl w:val="0"/>
          <w:numId w:val="14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осуществлять контроль результатов (выучена запевка, стихотворение, куплет и пр.) под руководством учителя и самостоятельно.</w:t>
      </w:r>
    </w:p>
    <w:p w:rsidR="00F20211" w:rsidRPr="00666F6D" w:rsidRDefault="00F20211" w:rsidP="00F20211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Сформированные </w:t>
      </w:r>
      <w:r w:rsidRPr="00666F6D">
        <w:rPr>
          <w:rFonts w:ascii="Times New Roman" w:hAnsi="Times New Roman" w:cs="Times New Roman"/>
          <w:i/>
          <w:sz w:val="24"/>
          <w:szCs w:val="24"/>
          <w:lang w:val="ru-RU"/>
        </w:rPr>
        <w:t>коммуникативные универсальные учебные действия</w:t>
      </w: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 проявляются возможностью:</w:t>
      </w:r>
    </w:p>
    <w:p w:rsidR="00F20211" w:rsidRPr="00666F6D" w:rsidRDefault="00F20211" w:rsidP="00F20211">
      <w:pPr>
        <w:pStyle w:val="ae"/>
        <w:numPr>
          <w:ilvl w:val="0"/>
          <w:numId w:val="13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адекватно использовать речевые средства при обсуждении результата деятельности; </w:t>
      </w:r>
    </w:p>
    <w:p w:rsidR="00F20211" w:rsidRPr="00666F6D" w:rsidRDefault="00F20211" w:rsidP="00F20211">
      <w:pPr>
        <w:pStyle w:val="ae"/>
        <w:numPr>
          <w:ilvl w:val="0"/>
          <w:numId w:val="13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использовать формулы речевого этикета во взаимодействии с соучениками и учителем.</w:t>
      </w:r>
    </w:p>
    <w:p w:rsidR="00F20211" w:rsidRPr="00666F6D" w:rsidRDefault="00F20211" w:rsidP="00F20211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Кроме того изучение учебного предмета «Музыка» непосредственно связано с реализацией программы духовно-нравственного развития, воспитания. Решаются следующие важнейшие задачи </w:t>
      </w:r>
      <w:r w:rsidRPr="00666F6D">
        <w:rPr>
          <w:rFonts w:ascii="Times New Roman" w:hAnsi="Times New Roman" w:cs="Times New Roman"/>
          <w:bCs/>
          <w:i/>
          <w:sz w:val="24"/>
          <w:szCs w:val="24"/>
          <w:lang w:val="ru-RU"/>
        </w:rPr>
        <w:t>воспитания</w:t>
      </w:r>
      <w:r w:rsidRPr="00666F6D">
        <w:rPr>
          <w:rFonts w:ascii="Times New Roman" w:hAnsi="Times New Roman" w:cs="Times New Roman"/>
          <w:bCs/>
          <w:sz w:val="24"/>
          <w:szCs w:val="24"/>
          <w:lang w:val="ru-RU"/>
        </w:rPr>
        <w:t>:</w:t>
      </w:r>
    </w:p>
    <w:p w:rsidR="00F20211" w:rsidRPr="00666F6D" w:rsidRDefault="00F20211" w:rsidP="00F20211">
      <w:pPr>
        <w:tabs>
          <w:tab w:val="left" w:pos="1080"/>
        </w:tabs>
        <w:overflowPunct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– формирование основ российской гражданской идентичности – осознание себя как гражданина России; </w:t>
      </w:r>
    </w:p>
    <w:p w:rsidR="00F20211" w:rsidRPr="00666F6D" w:rsidRDefault="00F20211" w:rsidP="00F20211">
      <w:pPr>
        <w:tabs>
          <w:tab w:val="left" w:pos="1080"/>
        </w:tabs>
        <w:overflowPunct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– пробуждение чувства гордости за свою Родину, российский народ и историю России; </w:t>
      </w:r>
    </w:p>
    <w:p w:rsidR="00F20211" w:rsidRPr="00666F6D" w:rsidRDefault="00F20211" w:rsidP="00F20211">
      <w:pPr>
        <w:tabs>
          <w:tab w:val="left" w:pos="1080"/>
        </w:tabs>
        <w:overflowPunct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– осознание своей этнической и национальной принадлежности, воспитание положительного отношения к своей национальной культуре; </w:t>
      </w:r>
    </w:p>
    <w:p w:rsidR="00F20211" w:rsidRPr="00666F6D" w:rsidRDefault="00F20211" w:rsidP="00F20211">
      <w:pPr>
        <w:tabs>
          <w:tab w:val="left" w:pos="1080"/>
        </w:tabs>
        <w:overflowPunct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 xml:space="preserve">– формирование патриотизма и чувства причастности к коллективным делам (в ходе организации праздников); </w:t>
      </w:r>
    </w:p>
    <w:p w:rsidR="00F20211" w:rsidRPr="00666F6D" w:rsidRDefault="00F20211" w:rsidP="00F20211">
      <w:pPr>
        <w:tabs>
          <w:tab w:val="left" w:pos="1080"/>
        </w:tabs>
        <w:overflowPunct w:val="0"/>
        <w:adjustRightInd w:val="0"/>
        <w:ind w:firstLine="720"/>
        <w:jc w:val="both"/>
        <w:rPr>
          <w:rFonts w:ascii="Times New Roman" w:hAnsi="Times New Roman" w:cs="Times New Roman"/>
          <w:kern w:val="22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– воспитание эмоционально-положительного отношения к </w:t>
      </w:r>
      <w:proofErr w:type="gramStart"/>
      <w:r w:rsidRPr="00666F6D">
        <w:rPr>
          <w:rFonts w:ascii="Times New Roman" w:hAnsi="Times New Roman" w:cs="Times New Roman"/>
          <w:spacing w:val="-2"/>
          <w:sz w:val="24"/>
          <w:szCs w:val="24"/>
          <w:lang w:val="ru-RU"/>
        </w:rPr>
        <w:t>прекрасному</w:t>
      </w:r>
      <w:proofErr w:type="gramEnd"/>
      <w:r w:rsidRPr="00666F6D">
        <w:rPr>
          <w:rFonts w:ascii="Times New Roman" w:hAnsi="Times New Roman" w:cs="Times New Roman"/>
          <w:spacing w:val="-2"/>
          <w:sz w:val="24"/>
          <w:szCs w:val="24"/>
          <w:lang w:val="ru-RU"/>
        </w:rPr>
        <w:t>, фор</w:t>
      </w:r>
      <w:r w:rsidRPr="00666F6D">
        <w:rPr>
          <w:rFonts w:ascii="Times New Roman" w:hAnsi="Times New Roman" w:cs="Times New Roman"/>
          <w:sz w:val="24"/>
          <w:szCs w:val="24"/>
          <w:lang w:val="ru-RU"/>
        </w:rPr>
        <w:t>мирование представлений об эстетических идеалах и ценностях (эстетическое воспитание).</w:t>
      </w:r>
    </w:p>
    <w:p w:rsidR="00F20211" w:rsidRPr="00666F6D" w:rsidRDefault="00F20211" w:rsidP="00F20211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Предметные </w:t>
      </w:r>
      <w:r w:rsidRPr="00666F6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результаты в целом оцениваются </w:t>
      </w:r>
      <w:r w:rsidRPr="00666F6D">
        <w:rPr>
          <w:rFonts w:ascii="Times New Roman" w:hAnsi="Times New Roman" w:cs="Times New Roman"/>
          <w:sz w:val="24"/>
          <w:szCs w:val="24"/>
          <w:lang w:val="ru-RU"/>
        </w:rPr>
        <w:t>после освоения всей АООП НОО</w:t>
      </w:r>
      <w:r w:rsidRPr="00666F6D">
        <w:rPr>
          <w:rFonts w:ascii="Times New Roman" w:hAnsi="Times New Roman" w:cs="Times New Roman"/>
          <w:bCs/>
          <w:sz w:val="24"/>
          <w:szCs w:val="24"/>
          <w:lang w:val="ru-RU"/>
        </w:rPr>
        <w:t>:</w:t>
      </w:r>
    </w:p>
    <w:p w:rsidR="00F20211" w:rsidRPr="00666F6D" w:rsidRDefault="00F20211" w:rsidP="00F20211">
      <w:pPr>
        <w:pStyle w:val="ae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720"/>
        <w:contextualSpacing w:val="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kern w:val="28"/>
          <w:sz w:val="24"/>
          <w:szCs w:val="24"/>
          <w:lang w:val="ru-RU"/>
        </w:rPr>
        <w:lastRenderedPageBreak/>
        <w:t>формирование первоначальных представлений о роли музыки в жизни человека, ее роли в духовно-нравственном развитии человека;</w:t>
      </w:r>
    </w:p>
    <w:p w:rsidR="00F20211" w:rsidRPr="00666F6D" w:rsidRDefault="00F20211" w:rsidP="00F20211">
      <w:pPr>
        <w:pStyle w:val="ae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720"/>
        <w:contextualSpacing w:val="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формирование элементов музыкальной культуры, интереса к музыкальному искусству и музыкальной деятельности, формирование элементарных эстетических суждений;</w:t>
      </w:r>
    </w:p>
    <w:p w:rsidR="00F20211" w:rsidRPr="00666F6D" w:rsidRDefault="00F20211" w:rsidP="00F20211">
      <w:pPr>
        <w:pStyle w:val="ae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720"/>
        <w:contextualSpacing w:val="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развитие эмоционального осознанного восприятия музыки, как в процессе активной музыкальной деятельности, так и во время слушания музыкальных произведений;</w:t>
      </w:r>
    </w:p>
    <w:p w:rsidR="00F20211" w:rsidRPr="00666F6D" w:rsidRDefault="00F20211" w:rsidP="00F20211">
      <w:pPr>
        <w:pStyle w:val="ae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720"/>
        <w:contextualSpacing w:val="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формирование эстетических чу</w:t>
      </w:r>
      <w:proofErr w:type="gramStart"/>
      <w:r w:rsidRPr="00666F6D">
        <w:rPr>
          <w:rFonts w:ascii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вств в пр</w:t>
      </w:r>
      <w:proofErr w:type="gramEnd"/>
      <w:r w:rsidRPr="00666F6D">
        <w:rPr>
          <w:rFonts w:ascii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оцессе слушания музыкальных произведений различных жанров;</w:t>
      </w:r>
    </w:p>
    <w:p w:rsidR="00F20211" w:rsidRPr="00666F6D" w:rsidRDefault="00F20211" w:rsidP="00F20211">
      <w:pPr>
        <w:pStyle w:val="ae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720"/>
        <w:contextualSpacing w:val="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kern w:val="28"/>
          <w:sz w:val="24"/>
          <w:szCs w:val="24"/>
          <w:lang w:val="ru-RU"/>
        </w:rPr>
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F20211" w:rsidRPr="00666F6D" w:rsidRDefault="00F20211" w:rsidP="00F2021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0211" w:rsidRPr="00666F6D" w:rsidSect="00EF2DB1"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p w:rsidR="00F20211" w:rsidRPr="00666F6D" w:rsidRDefault="00F20211" w:rsidP="00F20211">
      <w:pPr>
        <w:pStyle w:val="1"/>
        <w:spacing w:before="0"/>
        <w:ind w:firstLine="72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СОДЕРЖАНИЕУЧЕБНОГОПРЕДМЕТА</w:t>
      </w:r>
    </w:p>
    <w:p w:rsidR="00F20211" w:rsidRPr="00666F6D" w:rsidRDefault="00F20211" w:rsidP="00F20211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sz w:val="24"/>
          <w:szCs w:val="24"/>
          <w:lang w:val="ru-RU"/>
        </w:rPr>
        <w:t>Основные виды учебной деятельности школьников:</w:t>
      </w:r>
    </w:p>
    <w:p w:rsidR="00F20211" w:rsidRPr="00666F6D" w:rsidRDefault="00F20211" w:rsidP="00F20211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b/>
          <w:color w:val="000009"/>
          <w:sz w:val="24"/>
          <w:szCs w:val="24"/>
          <w:lang w:val="ru-RU"/>
        </w:rPr>
        <w:t xml:space="preserve">Слушание музыки.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Опыт эмоционально-образного восприятия музыки, различной по содержанию, характеру и средствам музыкальной выразительности. Обогащение музыкально-слуховых представлений об интонационной природе музыки во всем многообразии ее видов, жанров и форм.</w:t>
      </w:r>
    </w:p>
    <w:p w:rsidR="00F20211" w:rsidRPr="00666F6D" w:rsidRDefault="00F20211" w:rsidP="00F20211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b/>
          <w:color w:val="000009"/>
          <w:sz w:val="24"/>
          <w:szCs w:val="24"/>
          <w:lang w:val="ru-RU"/>
        </w:rPr>
        <w:t xml:space="preserve">Пение.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Самовыражение ребенка в пении. Воплощением </w:t>
      </w:r>
      <w:proofErr w:type="spellStart"/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мзыкальных</w:t>
      </w:r>
      <w:proofErr w:type="spellEnd"/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образов при разучивании и исполнении произведений. Освоение вокально-хоровых умений и навыков для передачи музыкально-исполнительского замысла, импровизации.</w:t>
      </w:r>
    </w:p>
    <w:p w:rsidR="00F20211" w:rsidRPr="00666F6D" w:rsidRDefault="00F20211" w:rsidP="00F20211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66F6D">
        <w:rPr>
          <w:rFonts w:ascii="Times New Roman" w:hAnsi="Times New Roman" w:cs="Times New Roman"/>
          <w:b/>
          <w:color w:val="000009"/>
          <w:sz w:val="24"/>
          <w:szCs w:val="24"/>
          <w:lang w:val="ru-RU"/>
        </w:rPr>
        <w:t>Инструментальноемузицирование</w:t>
      </w:r>
      <w:proofErr w:type="spellEnd"/>
      <w:r w:rsidRPr="00666F6D">
        <w:rPr>
          <w:rFonts w:ascii="Times New Roman" w:hAnsi="Times New Roman" w:cs="Times New Roman"/>
          <w:b/>
          <w:color w:val="000009"/>
          <w:sz w:val="24"/>
          <w:szCs w:val="24"/>
          <w:lang w:val="ru-RU"/>
        </w:rPr>
        <w:t>.</w:t>
      </w:r>
      <w:r w:rsidR="009A34F2" w:rsidRPr="00666F6D">
        <w:rPr>
          <w:rFonts w:ascii="Times New Roman" w:hAnsi="Times New Roman" w:cs="Times New Roman"/>
          <w:b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Коллективное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proofErr w:type="spellStart"/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му</w:t>
      </w:r>
      <w:proofErr w:type="spellEnd"/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proofErr w:type="spellStart"/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зицирование</w:t>
      </w:r>
      <w:proofErr w:type="spellEnd"/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на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элементарных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музыкальных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proofErr w:type="spellStart"/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инструментах</w:t>
      </w:r>
      <w:proofErr w:type="gramStart"/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.У</w:t>
      </w:r>
      <w:proofErr w:type="gramEnd"/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частие</w:t>
      </w:r>
      <w:proofErr w:type="spellEnd"/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в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исполнении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музыкальных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произведений.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Опыт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индивидуальной творческой деятельности (сочинение, импровизация).</w:t>
      </w:r>
    </w:p>
    <w:p w:rsidR="00F20211" w:rsidRPr="00666F6D" w:rsidRDefault="00F20211" w:rsidP="00F20211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6F6D">
        <w:rPr>
          <w:rFonts w:ascii="Times New Roman" w:hAnsi="Times New Roman" w:cs="Times New Roman"/>
          <w:b/>
          <w:color w:val="000009"/>
          <w:sz w:val="24"/>
          <w:szCs w:val="24"/>
          <w:lang w:val="ru-RU"/>
        </w:rPr>
        <w:t>Музыкально-пластическое движение.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Общее представление о пластических средствах выразительности. Индивидуально-личностное выражение образного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содержания музыки через пластику. Коллективные формы деятельности при создании музыкально-пластических композиций. Танцевальные импровизации.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Драматизация музыкальных произведений. Театрализованные формы музыкально-творческой деятельности. Музыкальные игры, </w:t>
      </w:r>
      <w:proofErr w:type="spellStart"/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инсценирование</w:t>
      </w:r>
      <w:proofErr w:type="spellEnd"/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песен,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proofErr w:type="spellStart"/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танцев</w:t>
      </w:r>
      <w:proofErr w:type="gramStart"/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,и</w:t>
      </w:r>
      <w:proofErr w:type="gramEnd"/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гры</w:t>
      </w:r>
      <w:proofErr w:type="spellEnd"/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-драматизации.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Выражение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образного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содержания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музыкальных произведений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с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помощью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средств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выразительности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различных</w:t>
      </w:r>
      <w:r w:rsidR="009A34F2"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 xml:space="preserve"> </w:t>
      </w:r>
      <w:r w:rsidRPr="00666F6D">
        <w:rPr>
          <w:rFonts w:ascii="Times New Roman" w:hAnsi="Times New Roman" w:cs="Times New Roman"/>
          <w:color w:val="000009"/>
          <w:sz w:val="24"/>
          <w:szCs w:val="24"/>
          <w:lang w:val="ru-RU"/>
        </w:rPr>
        <w:t>искусств.</w:t>
      </w:r>
    </w:p>
    <w:p w:rsidR="00F20211" w:rsidRPr="00666F6D" w:rsidRDefault="00F20211">
      <w:pPr>
        <w:rPr>
          <w:rFonts w:ascii="Times New Roman" w:hAnsi="Times New Roman" w:cs="Times New Roman"/>
          <w:lang w:val="ru-RU"/>
        </w:rPr>
        <w:sectPr w:rsidR="00F20211" w:rsidRPr="00666F6D">
          <w:pgSz w:w="11900" w:h="16840"/>
          <w:pgMar w:top="310" w:right="928" w:bottom="1440" w:left="666" w:header="720" w:footer="720" w:gutter="0"/>
          <w:cols w:space="720" w:equalWidth="0">
            <w:col w:w="10306" w:space="0"/>
          </w:cols>
          <w:docGrid w:linePitch="360"/>
        </w:sectPr>
      </w:pPr>
    </w:p>
    <w:p w:rsidR="00131ECB" w:rsidRPr="00666F6D" w:rsidRDefault="00131ECB">
      <w:pPr>
        <w:autoSpaceDE w:val="0"/>
        <w:autoSpaceDN w:val="0"/>
        <w:spacing w:after="64" w:line="220" w:lineRule="exact"/>
        <w:rPr>
          <w:rFonts w:ascii="Times New Roman" w:hAnsi="Times New Roman" w:cs="Times New Roman"/>
          <w:lang w:val="ru-RU"/>
        </w:rPr>
      </w:pPr>
    </w:p>
    <w:p w:rsidR="00E16CE1" w:rsidRPr="00666F6D" w:rsidRDefault="00E16CE1" w:rsidP="00E16CE1">
      <w:pPr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666F6D">
        <w:rPr>
          <w:rFonts w:ascii="Times New Roman" w:eastAsia="Times New Roman" w:hAnsi="Times New Roman" w:cs="Times New Roman"/>
          <w:b/>
          <w:bCs/>
          <w:lang w:val="ru-RU" w:eastAsia="ru-RU"/>
        </w:rPr>
        <w:t>Календарно-тематическое планирование</w:t>
      </w:r>
    </w:p>
    <w:tbl>
      <w:tblPr>
        <w:tblW w:w="110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260"/>
        <w:gridCol w:w="24"/>
        <w:gridCol w:w="709"/>
        <w:gridCol w:w="390"/>
        <w:gridCol w:w="141"/>
        <w:gridCol w:w="36"/>
        <w:gridCol w:w="142"/>
        <w:gridCol w:w="850"/>
        <w:gridCol w:w="236"/>
        <w:gridCol w:w="1182"/>
        <w:gridCol w:w="1275"/>
        <w:gridCol w:w="1843"/>
        <w:gridCol w:w="3496"/>
      </w:tblGrid>
      <w:tr w:rsidR="00E16CE1" w:rsidRPr="00666F6D" w:rsidTr="00F11A28">
        <w:trPr>
          <w:trHeight w:val="55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№ урока </w:t>
            </w:r>
            <w:proofErr w:type="gram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Тема урока</w:t>
            </w: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Кол-во часов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Срок проведения (неделя)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Тип урока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Результаты обучения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6CE1" w:rsidRPr="00666F6D" w:rsidRDefault="00F11A28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Электронные (цифровые) образовательные ресурсы</w:t>
            </w:r>
          </w:p>
        </w:tc>
      </w:tr>
      <w:tr w:rsidR="00E16CE1" w:rsidRPr="00666F6D" w:rsidTr="00F11A28">
        <w:trPr>
          <w:trHeight w:val="116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знать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уметь</w:t>
            </w:r>
          </w:p>
        </w:tc>
        <w:tc>
          <w:tcPr>
            <w:tcW w:w="34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6CE1" w:rsidRPr="00666F6D" w:rsidTr="00F11A28">
        <w:trPr>
          <w:trHeight w:val="434"/>
        </w:trPr>
        <w:tc>
          <w:tcPr>
            <w:tcW w:w="110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Россия-Родина моя (3 ч.)</w:t>
            </w:r>
          </w:p>
        </w:tc>
      </w:tr>
      <w:tr w:rsidR="00E16CE1" w:rsidRPr="00666F6D" w:rsidTr="00F11A28">
        <w:trPr>
          <w:trHeight w:val="4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Мелодия. Музыкальные образы родного края.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Урок  изучения первичного и закрепление новых знаний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Мелодия-основа музыки, участвовать в коллективном пении. Певческая установка.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Определять характер, настроение и средства выразительности (мелодия) в музыкальном произведении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397B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https://infourok.ru/urok-muziki-na-temu-muzikalnie-obrazi-rodnogo-kraya-560506.html</w:t>
            </w:r>
          </w:p>
        </w:tc>
      </w:tr>
      <w:tr w:rsidR="00E16CE1" w:rsidRPr="00666F6D" w:rsidTr="00F11A28">
        <w:trPr>
          <w:trHeight w:val="4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Здравствуй, Родина моя! Моя Россия.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Комбинированный урок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Основные термины и понятия музыкального искусства. Названия изученных произведений и их авторов.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Эмоционально откликнуться на музыкальное произведение и выразить свое впечатление в пении,  показать определенный уровень развития образного и ассоциативного мышления и воображения, музыкальной памяти и слуха, певческого голоса.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397B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https://nsportal.ru/nachalnaya-shkola/muzyka/2021/07/11/konspekt-urokaprezentatsiya-tema-zdravstvuy-rodina-moya-moya</w:t>
            </w:r>
          </w:p>
        </w:tc>
      </w:tr>
      <w:tr w:rsidR="00E16CE1" w:rsidRPr="00666F6D" w:rsidTr="00F11A28">
        <w:trPr>
          <w:trHeight w:val="4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Гимн России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Комбинированный урок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Слова и мелодию Гимна России</w:t>
            </w:r>
            <w:proofErr w:type="gram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.</w:t>
            </w:r>
            <w:proofErr w:type="gram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Знать государственные символы России.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Исполнять   Гимн России. Определять жизненную основу музыкальных интонаций, передавать в собственном исполнении различные музыкальные образы.</w:t>
            </w: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397BE1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https://multiurok.ru/files/urok-muzyki-gimn-rossii.html</w:t>
            </w:r>
          </w:p>
        </w:tc>
      </w:tr>
      <w:tr w:rsidR="00E16CE1" w:rsidRPr="00666F6D" w:rsidTr="00F11A28">
        <w:trPr>
          <w:trHeight w:val="434"/>
        </w:trPr>
        <w:tc>
          <w:tcPr>
            <w:tcW w:w="110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День, полный событий (6 ч.)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4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Музыкальные инструменты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Урок  изучения и первичного закрепление новых знаний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мысл понятий: «композитор», «исполнитель», названия изученных произведений и их авторов; наиболее популярные в России музыкальные инструменты. Знать названия изученных произведений и их композиторов  (</w:t>
            </w:r>
            <w:proofErr w:type="spell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П.И.Чайковский</w:t>
            </w:r>
            <w:proofErr w:type="spell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М.П.Мусоргский</w:t>
            </w:r>
            <w:proofErr w:type="spell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С.С.Прокофьев</w:t>
            </w:r>
            <w:proofErr w:type="spell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знать названия динамических оттенков: </w:t>
            </w:r>
            <w:r w:rsidRPr="00666F6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 w:eastAsia="ru-RU"/>
              </w:rPr>
              <w:t>форте и пиано</w:t>
            </w:r>
            <w:proofErr w:type="gramStart"/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.</w:t>
            </w:r>
            <w:proofErr w:type="gramEnd"/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gram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proofErr w:type="gram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азвания танцев: вальс, полька, мазурка.</w:t>
            </w: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(</w:t>
            </w:r>
            <w:r w:rsidRPr="00666F6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 w:eastAsia="ru-RU"/>
              </w:rPr>
              <w:t>фортепиано).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Узнавать изученные произведения, называть их авторов, сравнивать характер, настроение и средства выразительности в музыкальных произведениях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397BE1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https://www.youtube.com/watch?v=uEetQOT-58w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Природа и музыка. Прогулка.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Комбинированный урок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Знать изученные музыкальные сочинения, называть их авторов; систему графических знаков для ориентации в нотном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письме при пении  простейших мелодий;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Уметь воплощать в звучании голоса или инструмента образы природы и окружающей жизни, продемонстрировать понимание интонационно-образной природы музыкального искусства,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взаимосвязи выразительности и изобразительности в музыке, эмоционально откликнуться на музыкальное произведение и выразить свое впечатление в пении, игре или пластике. Передавать настроение музыки в пении, музыкально-пластическом движении.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AA7647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https://nsportal.ru/nachalnaya-shkola/muzyka/2023/11/25/tema-priroda-i-muzyka-progulka-2-klass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6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Танцы, танцы, танцы…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Комбинированный урок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Знать изученные музыкальные сочинения, называть их авторов, названия танцев: вальс, полька, тарантелла, мазурка</w:t>
            </w:r>
          </w:p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Уметь: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666F6D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определять  основные жанры музыки (песня, танец, марш).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Уметь сравнивать контрастные произведения разных композиторов, определять их жанровую основу. Наблюдать за процессом музыкального развития на основе сходства и различия интонаций, тем, образов. Уметь отличать по ритмической основе эти танцы. Наблюдать за музыкой в жизни человека, импровизировать в пластике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AA7647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https://nsportal.ru/shkola/muzyka/library/2021/05/05/konspekt-i-prezentatsiya-uroka-muzyki-tantsy-tantsy-tantsy-2-klass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Эти разные марши. Звучащие картины.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Комбинированный урок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Знать</w:t>
            </w: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изученные музыкальные сочинения, называть их авторов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исполнять музыкальные произведения отдельных форм и жанров (пение, музыкально-пластическое движение),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искусств, эмоционально откликнуться на музыкальное произведение. Делать самостоятельный разбор музыкальных произведений (характер, средства музыкальной выразительности).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AA7647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https://nsportal.ru/nachalnaya-shkola/muzyka/2017/04/19/otkrytyy-urok-muzyki-na-temu-zvuchashchie-kartiny-eti-raznye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8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Расскажи сказку. Колыбельные. Мама.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Комбинированный урок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Знать жизненную основу музыкальных произведений.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Уметь анализировать выразительные и изобразительные интонации. Воплощать эмоциональные состояния в различных видах музыкально-творческой деятельности: пение, соло, в ансамбле. </w:t>
            </w:r>
            <w:proofErr w:type="gram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Хоре</w:t>
            </w:r>
            <w:proofErr w:type="gram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. Сочинение.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AA7647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https://nsportal.ru/nachalnaya-shkola/muzyka/2014/05/04/konspekt-uroka-muzyki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Обобщающий урок 1 четверти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Урок контроля, оценки и коррекции знаний учащихся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Знать названия изученных произведений, основные термины и понятия музыкального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искусства.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определять на слух основные жанры музыки (песня, танец и марш), определять и сравнивать характер, настроение и средства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выразительности в музыкальных произведениях</w:t>
            </w:r>
            <w:proofErr w:type="gram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,</w:t>
            </w:r>
            <w:proofErr w:type="gram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инсценировать песни и пьесы программного характера.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6CE1" w:rsidRPr="00666F6D" w:rsidTr="00F11A28">
        <w:trPr>
          <w:trHeight w:val="434"/>
        </w:trPr>
        <w:tc>
          <w:tcPr>
            <w:tcW w:w="110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lastRenderedPageBreak/>
              <w:t>«О России петь - что стремиться в храм» (5 ч.)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10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Великий колокольный звон. Звучащие картины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Урок  изучения и первичного  закрепление новых знаний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Знать изученные музыкальные сочинения, называть их авторов; Ввести понятие </w:t>
            </w:r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духовная музыка.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Уметь сопоставлять средства выразительности музыки и живописи. Передавать с помощью пластики движений, детских музыкальных инструментов разный характер колокольных звонов.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AA7647" w:rsidP="00F11A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https://www.youtube.com/watch?v=xmifCEkfOvY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Святые земли Русской. Александр Невский. Сергий Радонежский.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Урок  изучения и первичного закрепление новых знаний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Знать изученные музыкальные сочинения, называть их авторов; образцы музыкального фольклора, народные  музыкальные традиции родного края, </w:t>
            </w:r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религиозные традиции.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Понимать строение </w:t>
            </w:r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трехчастной формы.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продемонстрировать личностно-окрашенное эмоционально-образное восприятие музыки, исполнять в хоре вокальные произведения с сопровождением и без сопровождения, </w:t>
            </w:r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кантилена, пение а- </w:t>
            </w:r>
            <w:proofErr w:type="spellStart"/>
            <w:r w:rsidRPr="00666F6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capella</w:t>
            </w:r>
            <w:proofErr w:type="spellEnd"/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AA7647" w:rsidP="00F11A28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https://nsportal.ru/shkola/muzyka/library/2015/11/23/konspekt-uroka-muzyki-vo-2-klasse-temasvyatye-zemli-russkoy-knyaz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12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Молитва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Комбинированный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урок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названия изученных произведе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ний и их авторов, выразительность и изобразительность музыкальной интонации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Уметь передавать в исполнении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характер народных и духовных песнопений.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 </w:t>
            </w:r>
            <w:r w:rsidR="00AA7647"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https://nsportal.ru/shkola/raznoe/library/2016/12/18/urok-pravoslavnaya-</w:t>
            </w:r>
            <w:r w:rsidR="00AA7647"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molitva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13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С Рождеством Христовым!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Комбинированный урок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Знать/ понимать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: народные музыкальные традиции родного края (праздники и обряды). 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Уметь: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охотно участвовать в коллективной творческой деятельности при воплощении различных музыкальных образов;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AA7647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https://nsportal.ru/nachalnaya-shkola/orkse/2018/05/05/konspekt-uroka-rozhdestvo-hristovo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Обобщающий урок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Урок  контроля, оценки  и коррекции знаний учащихся.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Знать/понимать: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названия изученных произведений и их авторов, образцы музыкального фольклора, народные музыкальные традиции родного края (праздники и обряды).</w:t>
            </w: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Уметь: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на слух знакомые жанры,</w:t>
            </w: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узнавать изученные музыкальные произведения, называть имена их авторов, исполнять несколько народных и  композиторских песен (по выбору учащегося). Выражать свое эмоциональное отношение к музыкальным образам исторического прошлого в слове, рисунке, пении и др.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6CE1" w:rsidRPr="00666F6D" w:rsidTr="00F11A28">
        <w:trPr>
          <w:trHeight w:val="434"/>
        </w:trPr>
        <w:tc>
          <w:tcPr>
            <w:tcW w:w="110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Гори, гори ясно, чтобы не погасло!(4 ч)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15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Русские народны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е инструменты.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Урок изучения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и первичного закрепления новых знаний.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lastRenderedPageBreak/>
              <w:t>Знать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русские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народные инструменты, музыкальный фольклор России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lastRenderedPageBreak/>
              <w:t>Уметь: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определять на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слух звучание русских народных инструментов, определять и сравнивать характер, настроение и средства музыкальной выразительности </w:t>
            </w:r>
            <w:proofErr w:type="gram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gram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музыкальных 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AA7647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hAnsi="Times New Roman" w:cs="Times New Roman"/>
                <w:lang w:val="ru-RU"/>
              </w:rPr>
              <w:lastRenderedPageBreak/>
              <w:t xml:space="preserve">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https://nsportal.ru/detskii-sad/vospitatelnaya-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rabota/2022/03/18/russkie-narodnye-instrumenty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16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Плясовые наигрыши. Разыграй песню. </w:t>
            </w:r>
            <w:proofErr w:type="gram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Выходили</w:t>
            </w:r>
            <w:proofErr w:type="gram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красны девицы. Бояре, а мы к вам пришли.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16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Урок изучения и первичного закрепления новых знаний.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Знать/понимать: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народные традиции, праздники, музыкальный фольклор России.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Уметь: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передавать настроение музыки и его изменение: в пении, музыкально-пластическом движении, игре на музыкальных инструментах, определять и сравнивать характер, настроение и средства музыкальной выразительности в музыкальных произведениях, исполнять музыкальные произведения отдельных форм и жанров (инструментальное </w:t>
            </w:r>
            <w:proofErr w:type="spell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музицирование</w:t>
            </w:r>
            <w:proofErr w:type="spell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, импровизация и др.).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AA7647" w:rsidP="00E16CE1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https://infourok.ru/prezentaciya-po-muzike-razigray-pesnyu-1428151.html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17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Музыка в народном стиле. Сочини песню.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Урок закрепления знаний.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Знать/понимать: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 различных видах музыки, музыкальных инструментах; названия изученных жанров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(пляска, хоровод) и форм музыки (куплетная – запев, припев; вариации).</w:t>
            </w:r>
            <w:proofErr w:type="gramEnd"/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Смысл понятий: композитор,</w:t>
            </w: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музыка в народном стиле, напев, наигрыш, мотив.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lastRenderedPageBreak/>
              <w:t>Уметь: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исполнять музыкальные произведения отдельных форм и жанров (пение, драматизация, музыкально-пластическое движение, импровизация), охотно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участвовать в коллективной творческой деятельности при воплощении различных музыкальных образов. Обнаруживать и выявлять общность истоков народной и профессиональной музыки, характерные свойства народной и композиторской музыки, различать музыку по характеру и настроению. Воплощать  художественно-образное содержание музыкального народного творчества в песнях  и играх.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AA7647" w:rsidP="00397BE1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https://nsportal.ru/shkola/muzyka/library/2013/02/05/urok-myzyki-vo-2-klasse-muzyka-v-narodnom-stile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18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Проводы зимы. Встреча весны.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Комбинированный урок.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Знать/понимать: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образцы музыкального фольклора,  народные музыкальные традиции родного края (праздники и обряды).</w:t>
            </w: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Уметь: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передавать настроение музыки и его изменение в пении, музыкально-пластическом движении, игре на музыкальных инструментах, исполнять несколько народных песен. 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963412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https://infourok.ru/urok-muzyki-vo-2-klasse-provody-zimy-vstrecha-vesny-5074132.html</w:t>
            </w:r>
          </w:p>
        </w:tc>
      </w:tr>
      <w:tr w:rsidR="00E16CE1" w:rsidRPr="00666F6D" w:rsidTr="00F11A28">
        <w:trPr>
          <w:trHeight w:val="434"/>
        </w:trPr>
        <w:tc>
          <w:tcPr>
            <w:tcW w:w="110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 музыкальном театре (5 ч.)</w:t>
            </w:r>
          </w:p>
        </w:tc>
      </w:tr>
      <w:tr w:rsidR="00E16CE1" w:rsidRPr="00666F6D" w:rsidTr="00963412">
        <w:trPr>
          <w:trHeight w:val="434"/>
        </w:trPr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19</w:t>
            </w:r>
          </w:p>
        </w:tc>
        <w:tc>
          <w:tcPr>
            <w:tcW w:w="1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Сказка будет впереди.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Урок изучения и первичного закрепления новых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знаний.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lastRenderedPageBreak/>
              <w:t>Знать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жанры опера и балет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Уметь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эмоционально откликаться и выражать своё отношение к музыкальным образам оперы и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балета.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 </w:t>
            </w:r>
            <w:r w:rsidR="00963412"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https://nsportal.ru/shkola/muzyka/library/2017/12/03/urok-muzyki-vo-2-klasse-skazka-budet-vperedi</w:t>
            </w:r>
          </w:p>
        </w:tc>
      </w:tr>
      <w:tr w:rsidR="00E16CE1" w:rsidRPr="00666F6D" w:rsidTr="00963412">
        <w:trPr>
          <w:trHeight w:val="434"/>
        </w:trPr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20</w:t>
            </w:r>
          </w:p>
        </w:tc>
        <w:tc>
          <w:tcPr>
            <w:tcW w:w="1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Детский музыкальный  театр. Театр оперы и балета.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Урок изучения и первичного закрепления новых знаний.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Знать/понимать: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названия музыкальных  театров, особенности музыкальных жанров </w:t>
            </w:r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опера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названия изученных жанров и форм музыки. 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Уметь: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передавать</w:t>
            </w: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настроение музыки в пении, исполнять в хоре вокальные произведения  с сопровождением и без сопровождения.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963412"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https://nsportal.ru/nachalnaya-shkola/muzyka/2022/02/09/konspekt-uroka-detskiy-muzykalnyy-teatr-opera</w:t>
            </w:r>
          </w:p>
        </w:tc>
      </w:tr>
      <w:tr w:rsidR="00E16CE1" w:rsidRPr="00666F6D" w:rsidTr="00963412">
        <w:trPr>
          <w:trHeight w:val="434"/>
        </w:trPr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21</w:t>
            </w:r>
          </w:p>
        </w:tc>
        <w:tc>
          <w:tcPr>
            <w:tcW w:w="1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Волшебная палочка. Опера «Руслан и Людмила»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Урок изучения и первичного закрепления новых знаний.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Знать/понимать: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названия изученных произведений и их авторов; смысл понятий: </w:t>
            </w:r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композитор, исполнитель, слушатель, дирижер.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Уметь: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узнавать изученные музыкальные произведения и называть имена их авторов, определять на слух основные жанры (песня, танец, марш), определять и сравнивать характер, настроение, выразительные средства музыки.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963412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https://infourok.ru/metodicheskaya-razrabotka-uroka-muzyki-vo-2-klasse-na-temu-volshebnaya-palochka-6518920.html</w:t>
            </w:r>
          </w:p>
        </w:tc>
      </w:tr>
      <w:tr w:rsidR="00E16CE1" w:rsidRPr="00666F6D" w:rsidTr="00963412">
        <w:trPr>
          <w:trHeight w:val="434"/>
        </w:trPr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22</w:t>
            </w:r>
          </w:p>
        </w:tc>
        <w:tc>
          <w:tcPr>
            <w:tcW w:w="1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Сцены из оперы. Какое чудное мгновенье!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Урок изучения и первичного закрепления новых знаний.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Знать/понимать: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узнавать изученные музыкальные сочинения, называть их авторов (</w:t>
            </w:r>
            <w:proofErr w:type="spell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М.Глинка</w:t>
            </w:r>
            <w:proofErr w:type="spell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); </w:t>
            </w:r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смысл понятий – солист, хор.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Уметь: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определять и сравнивать характер, настроение и средства музыкальной выразительности в музыкальных фрагментах, эмоционально откликаясь на исполнение музыкальных произведений.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963412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https://infourok.ru/prezentaciya-po-muzike-klass-sceni-iz-operi-glinki-ruslan-i-lyudmila-959194.html</w:t>
            </w:r>
          </w:p>
        </w:tc>
      </w:tr>
      <w:tr w:rsidR="00E16CE1" w:rsidRPr="00666F6D" w:rsidTr="00963412">
        <w:trPr>
          <w:trHeight w:val="434"/>
        </w:trPr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23</w:t>
            </w:r>
          </w:p>
        </w:tc>
        <w:tc>
          <w:tcPr>
            <w:tcW w:w="1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Увертюра. Финал.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Урок закрепления знаний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Знать/понимать: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названия изученных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жанров и форм музыки,</w:t>
            </w: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названия изученных произведений и их авторов, смысл понятий – </w:t>
            </w:r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солист, хор, увертюра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lastRenderedPageBreak/>
              <w:t>Уметь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: узнавать изученные музыкальные произведения и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называть имена их авторов, определять и сравнивать характер, настроение и средства музыкальной выразительности в музыкальных фрагментах.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6CE1" w:rsidRPr="00666F6D" w:rsidTr="00F11A28">
        <w:trPr>
          <w:trHeight w:val="434"/>
        </w:trPr>
        <w:tc>
          <w:tcPr>
            <w:tcW w:w="110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lastRenderedPageBreak/>
              <w:t xml:space="preserve">В концертном зале </w:t>
            </w:r>
            <w:proofErr w:type="gramStart"/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( </w:t>
            </w:r>
            <w:proofErr w:type="gramEnd"/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5 ч.)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24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Симфоническая сказка «Петя и волк»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Урок изучения и первичного закрепления новых знаний.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Знать/понимать: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музыкальные инструменты </w:t>
            </w:r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музыкальная  тема, взаимодействие тем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симфонического оркестра, смысл понятий: </w:t>
            </w:r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партитура, симфоническая сказка,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Уметь: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963412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https://infourok.ru/prezentaciya-po-muzike-na-temu-uvertyura-finaltema-i-razvitie-zhizn-hudozhestvennogo-obraza-klass-2890972.html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25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Обобщающий урок 3 четверти.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Урок изучения и первичного закрепления новых знаний.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Знать/понимать: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музыкальные инструменты </w:t>
            </w:r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музыкальная  тема, взаимодействие </w:t>
            </w:r>
            <w:proofErr w:type="spellStart"/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тем</w:t>
            </w:r>
            <w:proofErr w:type="gramStart"/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.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proofErr w:type="gram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имфонического</w:t>
            </w:r>
            <w:proofErr w:type="spell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оркестра, смысл понятий: </w:t>
            </w:r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партитура, симфоническая сказка,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Уметь: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26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Картинки с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выставки</w:t>
            </w:r>
            <w:proofErr w:type="gram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proofErr w:type="gram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узыкальное впечатление.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Кобинированный</w:t>
            </w:r>
            <w:proofErr w:type="spell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урок.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lastRenderedPageBreak/>
              <w:t>Знать/понимать: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названия изученных жанров (</w:t>
            </w:r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сюита)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 форм музыки, выразительность и изобразительность музыкальной интонации.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lastRenderedPageBreak/>
              <w:t xml:space="preserve">Уметь: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определять и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сравнивать характер, настроение и  средства музыкальной выразительности в музыкальных произведениях, узнавать изученные музыкальные произведения и называть их авторов, продемонстрировать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666F6D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https://nsportal.ru/shkola/muzyka/library/2018/06/28/konspekt-uroka-po-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muzyke-2-klass-kartinki-s-vystavki-muzykalnoe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27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Звучит нестареющий Моцарт!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Комбинированный урок.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Знать/понимать: </w:t>
            </w:r>
            <w:r w:rsidRPr="00666F6D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 xml:space="preserve">накопление сведений и </w:t>
            </w:r>
            <w:r w:rsidRPr="00666F6D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знаний о творчестве  композиторов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Уметь: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узнавать изученные музыкальные произведения и называть имена их авторов, определять и сравнивать характер, настроение  и средства выразительности в музыкальных произведениях.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666F6D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https://nsportal.ru/nachalnaya-shkola/muzyka/2016/06/20/konspekt-otkrytogo-uroka-dlya-vtorogo-klass-po-teme-zvuchit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28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Симфония № 40 .Увертюра.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Комбинированный урок.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Знать/понимать: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названия изученных жанров и форм музыки (рондо, опера, симфония, увертюра), названия изученных произведений и их авторов.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lastRenderedPageBreak/>
              <w:t>Уметь: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произведений.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666F6D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https://nsportal.ru/shkola/muzyka/library/2020/03/31/zvuchit-nestareyushchiy-motsart-simfoniya-no40-uvertyura</w:t>
            </w:r>
          </w:p>
        </w:tc>
      </w:tr>
      <w:tr w:rsidR="00E16CE1" w:rsidRPr="00666F6D" w:rsidTr="00F11A28">
        <w:trPr>
          <w:trHeight w:val="434"/>
        </w:trPr>
        <w:tc>
          <w:tcPr>
            <w:tcW w:w="110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lastRenderedPageBreak/>
              <w:t>Чтоб музыкантом быть, так надобно уменье…(6 ч.)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Волшебный цветик-</w:t>
            </w:r>
            <w:proofErr w:type="spell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семицветик</w:t>
            </w:r>
            <w:proofErr w:type="spell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. Музыкальные инструменты</w:t>
            </w:r>
            <w:proofErr w:type="gram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.</w:t>
            </w:r>
            <w:proofErr w:type="gram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И всё это-Бах!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Урок изучения и первичного закрепления новых знаний.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Знать/понимать: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продемонстрировать понимание интонационно-образной природы музыкального искусства, взаимосвязи выразительности и изобразительности в музыке, продемонстрировать знания о различных видах музыки, музыкальных инструментах.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Уметь: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определять и сравнивать характер, настроение и средства выразительности в музыкальных произведениях,</w:t>
            </w: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узнавать изученные музыкальные произведения и называть имена их авторов, исполнять в хоре вокальные произведения с сопровождением и без сопровождения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666F6D" w:rsidP="00E16CE1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https://multiurok.ru/files/prezentatsiia-k-uroku-muzyki-2-klass-volshebnyi-ts.html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30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Всё в </w:t>
            </w:r>
            <w:proofErr w:type="spell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движении</w:t>
            </w:r>
            <w:proofErr w:type="gram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.Т</w:t>
            </w:r>
            <w:proofErr w:type="gram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ройка</w:t>
            </w:r>
            <w:proofErr w:type="spell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. Попутная песня.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Комбинированный урок.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Знать/понимать: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продемонстрировать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Уметь: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определять и сравнивать характер, настроение и средства выразительности в музыкальных произведениях,</w:t>
            </w: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узнавать изученные музыкальные произведения и называть имена их авторов.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  <w:p w:rsidR="00397BE1" w:rsidRPr="00666F6D" w:rsidRDefault="00666F6D" w:rsidP="00E16CE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https://nsportal.ru/nachalnaya-shkola/matematika/2022/08/30/vse-v-dvizhenii-troyka-poputnaya-pesnya</w:t>
            </w:r>
          </w:p>
          <w:p w:rsidR="00397BE1" w:rsidRPr="00666F6D" w:rsidRDefault="00397BE1" w:rsidP="00E16CE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  <w:p w:rsidR="00397BE1" w:rsidRPr="00666F6D" w:rsidRDefault="00397BE1" w:rsidP="00E16CE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  <w:p w:rsidR="00397BE1" w:rsidRPr="00666F6D" w:rsidRDefault="00397BE1" w:rsidP="00E16CE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  <w:p w:rsidR="00397BE1" w:rsidRPr="00666F6D" w:rsidRDefault="00397BE1" w:rsidP="00E16CE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  <w:p w:rsidR="00397BE1" w:rsidRPr="00666F6D" w:rsidRDefault="00397BE1" w:rsidP="00E16CE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  <w:p w:rsidR="00397BE1" w:rsidRPr="00666F6D" w:rsidRDefault="00397BE1" w:rsidP="00E16CE1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31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Музыка учит людей понимать друг друга.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Два лада. Легенда.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Комбинированный урок.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Знать/понимать: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название музыкальных  средств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выразительности, понимать и воспринимать </w:t>
            </w:r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интонацию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как носителя образного смысла музыки, смысл понятий: музыкальная речь, музыкальный язык.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lastRenderedPageBreak/>
              <w:t>Уметь: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определять на слух основные жанры (песня, танец, марш), эмоционально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666F6D" w:rsidP="00397B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https://nsportal.ru/shkola/muzyka/library/2019/01/10/konspekt-uroka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32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Природа и музыка. Весна. Осень. Печаль моя светла.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32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Урок  контроля, оценки  и коррекции знаний учащихся.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Знать/понимать: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название музыкальных  сочинений, их авторов, основные термины и понятия музыкального искусства.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Уметь: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определять и сравнивать характер, анализировать художественн</w:t>
            </w:r>
            <w:proofErr w:type="gram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о-</w:t>
            </w:r>
            <w:proofErr w:type="gram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образное содержание изучаемых произведений.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666F6D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https://infourok.ru/material.html?mid=10435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33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Первый. Мир композитора.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Урок  контроля, оценки  и коррекции знаний учащихся.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Знать/понимать: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понимать и воспринимать </w:t>
            </w:r>
            <w:r w:rsidRPr="00666F6D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интонацию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как носителя образного смысла музыки.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Уметь: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выражать свое отношение к услышанным музыкальным произведениям, исполнять вокальные произведения с музыкальным сопровождением  и без него, внимательно слушать и определять характер музыкального произведения. Уметь сравнивать контрастные произведения по характеру.  Делать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самостоятельный разбор музыкальных произведений (характер, средства музыкальной выразительности). Исполнять различные  по характеру музыкальные произведения во время вокально-хоровой работы, петь легко, напевно не форсируя звук.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666F6D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https://nsportal.ru/shkola/muzyka/library/2018/12/08/mir-kompozitora</w:t>
            </w:r>
          </w:p>
        </w:tc>
      </w:tr>
      <w:tr w:rsidR="00E16CE1" w:rsidRPr="00666F6D" w:rsidTr="00F11A28">
        <w:trPr>
          <w:trHeight w:val="434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34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Могут ли иссякнуть мелодии?</w:t>
            </w:r>
          </w:p>
        </w:tc>
        <w:tc>
          <w:tcPr>
            <w:tcW w:w="1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Обобщающий урок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Знать/понимать: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узнавать изученные музыкальные произведения и называть имена композиторов (</w:t>
            </w:r>
            <w:proofErr w:type="spell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В.Моцарт</w:t>
            </w:r>
            <w:proofErr w:type="spell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М.Мусоргский</w:t>
            </w:r>
            <w:proofErr w:type="spell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И.Бах</w:t>
            </w:r>
            <w:proofErr w:type="spell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С.Прокофьев</w:t>
            </w:r>
            <w:proofErr w:type="spell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Г.Свиридов</w:t>
            </w:r>
            <w:proofErr w:type="spell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П.Чайковский</w:t>
            </w:r>
            <w:proofErr w:type="spellEnd"/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6CE1" w:rsidRPr="00666F6D" w:rsidRDefault="00E16CE1" w:rsidP="00E16C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Уметь: </w:t>
            </w: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Уметь сравнивать контрастные произведения по характеру.  Делать самостоятельный разбор музыкальных произведений (характер, средства музыкальной выразительности). Продемонстрировать знания о различных видах музыки, музыкальных инструментах. Исполнять изученные песни (по выбору учащихся).</w:t>
            </w:r>
          </w:p>
          <w:p w:rsidR="00E16CE1" w:rsidRPr="00666F6D" w:rsidRDefault="00E16CE1" w:rsidP="00E16CE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CE1" w:rsidRPr="00666F6D" w:rsidRDefault="00666F6D" w:rsidP="00E16CE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66F6D">
              <w:rPr>
                <w:rFonts w:ascii="Times New Roman" w:eastAsia="Times New Roman" w:hAnsi="Times New Roman" w:cs="Times New Roman"/>
                <w:lang w:val="ru-RU" w:eastAsia="ru-RU"/>
              </w:rPr>
              <w:t>https://infourok.ru/konspekt-uroka-po-muzyke-dlya-2-klassa-po-teme-uroka-mogut-li-issyaknut-melodii-5322936.html</w:t>
            </w:r>
          </w:p>
        </w:tc>
      </w:tr>
    </w:tbl>
    <w:p w:rsidR="00E16CE1" w:rsidRPr="00666F6D" w:rsidRDefault="00E16CE1" w:rsidP="00E16CE1">
      <w:pPr>
        <w:rPr>
          <w:rFonts w:ascii="Times New Roman" w:eastAsia="Times New Roman" w:hAnsi="Times New Roman" w:cs="Times New Roman"/>
          <w:lang w:val="ru-RU" w:eastAsia="ru-RU"/>
        </w:rPr>
      </w:pPr>
    </w:p>
    <w:p w:rsidR="00E16CE1" w:rsidRPr="00666F6D" w:rsidRDefault="00E16CE1" w:rsidP="00E16CE1">
      <w:pPr>
        <w:rPr>
          <w:rFonts w:ascii="Times New Roman" w:eastAsia="Times New Roman" w:hAnsi="Times New Roman" w:cs="Times New Roman"/>
          <w:lang w:val="ru-RU" w:eastAsia="ru-RU"/>
        </w:rPr>
      </w:pPr>
    </w:p>
    <w:p w:rsidR="00E16CE1" w:rsidRPr="00666F6D" w:rsidRDefault="00E16CE1" w:rsidP="00E16CE1">
      <w:pPr>
        <w:rPr>
          <w:rFonts w:ascii="Times New Roman" w:eastAsia="Times New Roman" w:hAnsi="Times New Roman" w:cs="Times New Roman"/>
          <w:lang w:val="ru-RU" w:eastAsia="ru-RU"/>
        </w:rPr>
      </w:pPr>
    </w:p>
    <w:p w:rsidR="00E16CE1" w:rsidRPr="00666F6D" w:rsidRDefault="00E16CE1" w:rsidP="00E16CE1">
      <w:pPr>
        <w:rPr>
          <w:rFonts w:ascii="Times New Roman" w:eastAsia="Times New Roman" w:hAnsi="Times New Roman" w:cs="Times New Roman"/>
          <w:lang w:val="ru-RU" w:eastAsia="ru-RU"/>
        </w:rPr>
      </w:pPr>
    </w:p>
    <w:p w:rsidR="00E16CE1" w:rsidRPr="00666F6D" w:rsidRDefault="00E16CE1" w:rsidP="00E16CE1">
      <w:pPr>
        <w:rPr>
          <w:rFonts w:ascii="Times New Roman" w:eastAsia="Times New Roman" w:hAnsi="Times New Roman" w:cs="Times New Roman"/>
          <w:lang w:val="ru-RU" w:eastAsia="ru-RU"/>
        </w:rPr>
      </w:pPr>
    </w:p>
    <w:p w:rsidR="00E16CE1" w:rsidRPr="00666F6D" w:rsidRDefault="00E16CE1" w:rsidP="00397B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val="ru-RU" w:eastAsia="ru-RU"/>
        </w:rPr>
      </w:pPr>
    </w:p>
    <w:p w:rsidR="00E16CE1" w:rsidRPr="00666F6D" w:rsidRDefault="00E16CE1" w:rsidP="00F11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val="ru-RU" w:eastAsia="ru-RU"/>
        </w:rPr>
        <w:lastRenderedPageBreak/>
        <w:br/>
        <w:t>Музыкальный материал</w:t>
      </w:r>
      <w:r w:rsidRPr="00666F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      2   КЛАСС   (34 ч)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val="ru-RU" w:eastAsia="ru-RU"/>
        </w:rPr>
        <w:t>Раздел 1. «Россия — Родина моя»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Музыкальные образы родного края.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Песенность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как отличительная черта русской музыки. Песня. Мелодия. Аккомпанемент.</w:t>
      </w:r>
    </w:p>
    <w:p w:rsidR="00E16CE1" w:rsidRPr="00666F6D" w:rsidRDefault="00E16CE1" w:rsidP="00E16C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Музыкальный материал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«Рассвет на Москве-реке»,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вступление к опере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</w:t>
      </w:r>
      <w:proofErr w:type="spellStart"/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Хованщина</w:t>
      </w:r>
      <w:proofErr w:type="spellEnd"/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М. Мусоргский.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«Гимн России».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А.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Александров, слова С. Михалкова.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«Здравствуй, Родина моя».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Ю. 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Чичков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, слова К. 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Ибряева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.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br/>
        <w:t>      «Моя Россия».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Г. Струве, слова Н. Соловьевой.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val="ru-RU" w:eastAsia="ru-RU"/>
        </w:rPr>
        <w:t>Раздел 2. «День, полный событий»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      Мир ребенка в музыкальных интонациях, образах.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Детские пьесы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П. Чайковского и С. Прокофьева. Музыкальный материал — фортепиано.</w:t>
      </w:r>
    </w:p>
    <w:p w:rsidR="00E16CE1" w:rsidRPr="00666F6D" w:rsidRDefault="00E16CE1" w:rsidP="00E16C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Музыкальный материал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Пьесы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из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«Детского альбома».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П. Чайковский.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Пьесы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из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«Детской музыки».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С. Прокофьев.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«Прогулка»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из сюиты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«Картинки с выставки».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М. Мусоргский.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«Начинаем перепляс».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С.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Соснин, слова П. Синявского.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«Сонная песенка».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Р. 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Паулс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, слова И. 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Ласманиса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«Спят усталые игрушки».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А. Островский, слова З. Петровой.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</w:t>
      </w:r>
      <w:proofErr w:type="gramStart"/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Ай-я</w:t>
      </w:r>
      <w:proofErr w:type="gramEnd"/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 xml:space="preserve">, </w:t>
      </w:r>
      <w:proofErr w:type="spellStart"/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жу-жу</w:t>
      </w:r>
      <w:proofErr w:type="spellEnd"/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»,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латышская народная песня.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«Колыбельная медведицы».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Е. 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Крылатов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, слова Ю. Яковлева.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val="ru-RU" w:eastAsia="ru-RU"/>
        </w:rPr>
        <w:t>Раздел 3. «О России петь — что стремиться в храм»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      Колокольные звоны России. Святые земли Русской. Праздники Православной церкви. Рождество Христово. Молитва. Хорал.</w:t>
      </w:r>
    </w:p>
    <w:p w:rsidR="00E16CE1" w:rsidRPr="00666F6D" w:rsidRDefault="00E16CE1" w:rsidP="00E16C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Музыкальный материал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«Великий колокольный звон»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из оперы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«Борис Годунов».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М. Мусоргский.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Кантата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«Александр Невский»,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фрагменты: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«Песня об Александре Невском», «Вставайте, люди русские».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С. Прокофьев.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Народные песнопения о Сергии Радонежском.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«Утренняя молитва», «В церкви».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П. Чайковский.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«Вечерняя песня».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А. Тома, слова К. Ушинского.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Народные славянские песнопения: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«Добрый тебе вечер», «Рождественское чудо», «Рождественская песенка».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Слова и музыка П. Синявского.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val="ru-RU" w:eastAsia="ru-RU"/>
        </w:rPr>
        <w:t>Раздел 4. «Гори, гори ясно, чтобы не погасло!»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      Мотив, напев, наигрыш. Оркестр русских народных инструментов. Вариации в русской народной музыке. Музыка в народном стиле. Обряды и 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lastRenderedPageBreak/>
        <w:t xml:space="preserve">праздники русского народа: проводы зимы, встреча весны. Опыты сочинения мелодий на тексты народных песенок,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закличек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,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потешек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.</w:t>
      </w:r>
    </w:p>
    <w:p w:rsidR="00E16CE1" w:rsidRPr="00666F6D" w:rsidRDefault="00E16CE1" w:rsidP="00E16C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Музыкальный материал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      Плясовые наигрыши: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«Светит месяц», «Камаринская».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«Наигрыш».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А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. 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Шнитке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Русские народные песни: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</w:t>
      </w:r>
      <w:proofErr w:type="gramStart"/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Выходили</w:t>
      </w:r>
      <w:proofErr w:type="gramEnd"/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 xml:space="preserve"> красны девицы», «Бояре, а мы к вам пришли».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«Ходит месяц над лугами».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С. Прокофьев.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«Камаринская».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П. Чайковский.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Прибаутки.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В. 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Комраков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, слова народные.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Масленичные песенки.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Песенки-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заклички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, игры, хороводы.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val="ru-RU" w:eastAsia="ru-RU"/>
        </w:rPr>
        <w:t>Раздел 5. «В музыкальном театре»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      Опера и балет.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Песенность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,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танцевальность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,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маршевость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в опере и балете.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</w:t>
      </w:r>
    </w:p>
    <w:p w:rsidR="00E16CE1" w:rsidRPr="00666F6D" w:rsidRDefault="00E16CE1" w:rsidP="00E16C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Музыкальный материал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«Волк и семеро козлят»,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фрагменты из детской оперы-сказки. М. Коваль.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«Золушка»,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фрагменты из балета. С. Прокофьев.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«Марш»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из оперы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«Любовь к трем апельсинам».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С. Прокофьев.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«Марш»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из балета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«Щелкунчик».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П. Чайковский.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«Руслан и Людмила»,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фрагменты из оперы. М. Глинка.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«Песня-спор».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Г. Гладков, слова В. Лугового.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val="ru-RU" w:eastAsia="ru-RU"/>
        </w:rPr>
        <w:t>Раздел 6. «В концертном зале»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      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</w:r>
    </w:p>
    <w:p w:rsidR="00E16CE1" w:rsidRPr="00666F6D" w:rsidRDefault="00E16CE1" w:rsidP="00E16C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Музыкальный материал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      Симфоническая сказка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«Петя и волк».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С. Прокофьев.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«Картинки с выставки». 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Пьесы из фортепианной сюиты. М. Мусоргский.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Симфония № 40,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экспозиция 1-й части. В.-А. Моцарт.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Увертюра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к опере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«Свадьба Фигаро».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В.-А. Моцарт.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Увертюра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к опере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«Руслан и Людмила».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М. Глинка.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«Песня о картинах».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Г. Гладков, слова Ю. 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Энтина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.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Раздел </w:t>
      </w:r>
      <w:r w:rsidRPr="00666F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val="ru-RU" w:eastAsia="ru-RU"/>
        </w:rPr>
        <w:t>7. «Чтоб музыкантом быть, так надобно уменье...»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         Композитор — исполнитель — слушатель. Музыкальная речь и музыкальный язык. Выразительность и изобразительность музыки. Жанры музыки. Международные конкурсы.</w:t>
      </w:r>
    </w:p>
    <w:p w:rsidR="00E16CE1" w:rsidRPr="00666F6D" w:rsidRDefault="00E16CE1" w:rsidP="00E16C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Музыкальный материал</w:t>
      </w:r>
    </w:p>
    <w:p w:rsidR="00E16CE1" w:rsidRPr="00666F6D" w:rsidRDefault="00E16CE1" w:rsidP="00E16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lastRenderedPageBreak/>
        <w:t>        «Волынка»; «Менуэт»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 из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«Нотной тетради Анны Магдалены Бах»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; менуэт из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Сюиты № 2; «За рекою старый дом»,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русский текст Д. 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Тонского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;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токката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(ре минор) для органа;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хорал; ария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из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Сюиты № 3.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И.-С. Бах.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«Весенняя».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В.-А. Моцарт, слова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Овербек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, пер. Т. Сикорской.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«Колыбельная».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Б. 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Флис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 —  В.-А. Моцарт, русский текст С. Свириденко.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«Попутная», «Жаворонок».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М. Глинка, слова Н. Кукольника.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«Песня жаворонка».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П. Чайковский.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Концерт для фортепиано с оркестром № 1,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фрагменты 1-й части. П. Чайковский.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«Тройка», «Весна. Осень»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из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Музыкальных иллюстраций к повести А. Пушкина «Метель»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. Г. Свиридов.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«Кавалерийская», «Клоуны», «Карусель».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Д. 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Кабалевский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«Музыкант».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Е. 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Зарицкая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, слова В. Орлова.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«Пусть всегда будет солнце».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А. Островский, слова Л. 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Ошанина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.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  <w:t>      </w:t>
      </w:r>
      <w:r w:rsidRPr="00666F6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ru-RU" w:eastAsia="ru-RU"/>
        </w:rPr>
        <w:t>«Большой хоровод». </w:t>
      </w:r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Б. Савельев, слова Лены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Жигалкиной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и А. Хайт</w:t>
      </w:r>
    </w:p>
    <w:p w:rsidR="00E16CE1" w:rsidRPr="00666F6D" w:rsidRDefault="00E16CE1" w:rsidP="00E16CE1">
      <w:pPr>
        <w:rPr>
          <w:rFonts w:ascii="Times New Roman" w:eastAsia="Times New Roman" w:hAnsi="Times New Roman" w:cs="Times New Roman"/>
          <w:lang w:val="ru-RU" w:eastAsia="ru-RU"/>
        </w:rPr>
      </w:pPr>
    </w:p>
    <w:p w:rsidR="00131ECB" w:rsidRPr="00666F6D" w:rsidRDefault="00131ECB">
      <w:pPr>
        <w:rPr>
          <w:rFonts w:ascii="Times New Roman" w:hAnsi="Times New Roman" w:cs="Times New Roman"/>
          <w:lang w:val="ru-RU"/>
        </w:rPr>
        <w:sectPr w:rsidR="00131ECB" w:rsidRPr="00666F6D" w:rsidSect="00EF2DB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31ECB" w:rsidRPr="00666F6D" w:rsidRDefault="00BE3D35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131ECB" w:rsidRPr="00666F6D" w:rsidRDefault="00BE3D35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8E3D57" w:rsidRPr="00666F6D" w:rsidRDefault="00BE3D35" w:rsidP="008E3D57">
      <w:pPr>
        <w:autoSpaceDE w:val="0"/>
        <w:autoSpaceDN w:val="0"/>
        <w:spacing w:after="0"/>
        <w:ind w:right="144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Музыка, 2 класс /Критская Е.Д., Сергеева Г.П., 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Шмагина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Т.С., Акционерное общество </w:t>
      </w:r>
    </w:p>
    <w:p w:rsidR="00131ECB" w:rsidRPr="00666F6D" w:rsidRDefault="00BE3D35" w:rsidP="008E3D57">
      <w:pPr>
        <w:autoSpaceDE w:val="0"/>
        <w:autoSpaceDN w:val="0"/>
        <w:spacing w:after="0"/>
        <w:ind w:right="144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«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Издательство«Просвещение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»; </w:t>
      </w:r>
      <w:r w:rsidR="00444DA8"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Школа России.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131ECB" w:rsidRPr="00666F6D" w:rsidRDefault="009A34F2" w:rsidP="0001425C">
      <w:pPr>
        <w:pStyle w:val="ae"/>
        <w:autoSpaceDE w:val="0"/>
        <w:autoSpaceDN w:val="0"/>
        <w:spacing w:after="0" w:line="240" w:lineRule="auto"/>
        <w:ind w:left="142" w:right="144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1</w:t>
      </w:r>
      <w:r w:rsidR="00BE3D35"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. Рабочая программа для 2 класса начального общего образования; </w:t>
      </w:r>
      <w:r w:rsidR="00BE3D35"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2</w:t>
      </w:r>
      <w:r w:rsidR="00BE3D35"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. </w:t>
      </w:r>
      <w:r w:rsidR="001A501B"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Поурочные разработки</w:t>
      </w:r>
      <w:r w:rsidR="00BE3D35"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для учеников 2 класса; </w:t>
      </w:r>
      <w:r w:rsidR="00BE3D35"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3</w:t>
      </w:r>
      <w:r w:rsidR="00BE3D35"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. Презентации (поурочные) для учеников 2 класса; </w:t>
      </w:r>
      <w:r w:rsidR="00BE3D35"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4</w:t>
      </w:r>
      <w:r w:rsidR="00BE3D35"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. Музыкальные сборники для учеников 2 класса; </w:t>
      </w:r>
      <w:r w:rsidR="00BE3D35"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5</w:t>
      </w:r>
      <w:r w:rsidR="00BE3D35"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. Аудио музыкальных произведений для учеников 2 класса</w:t>
      </w:r>
      <w:r w:rsidR="001A501B"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;</w:t>
      </w:r>
    </w:p>
    <w:p w:rsidR="001A501B" w:rsidRPr="00666F6D" w:rsidRDefault="009A34F2" w:rsidP="0001425C">
      <w:pPr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 xml:space="preserve">   6</w:t>
      </w:r>
      <w:r w:rsidR="001A501B" w:rsidRPr="00666F6D">
        <w:rPr>
          <w:rFonts w:ascii="Times New Roman" w:hAnsi="Times New Roman" w:cs="Times New Roman"/>
          <w:lang w:val="ru-RU"/>
        </w:rPr>
        <w:t>. Учебник</w:t>
      </w:r>
      <w:r w:rsidR="00A3008F" w:rsidRPr="00666F6D">
        <w:rPr>
          <w:rFonts w:ascii="Times New Roman" w:hAnsi="Times New Roman" w:cs="Times New Roman"/>
          <w:lang w:val="ru-RU"/>
        </w:rPr>
        <w:t xml:space="preserve"> для 2 класса.</w:t>
      </w:r>
    </w:p>
    <w:p w:rsidR="00131ECB" w:rsidRPr="00666F6D" w:rsidRDefault="00BE3D35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131ECB" w:rsidRPr="00666F6D" w:rsidRDefault="00BE3D35">
      <w:pPr>
        <w:autoSpaceDE w:val="0"/>
        <w:autoSpaceDN w:val="0"/>
        <w:spacing w:before="166" w:after="0" w:line="262" w:lineRule="auto"/>
        <w:ind w:right="6768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666F6D">
        <w:rPr>
          <w:rFonts w:ascii="Times New Roman" w:eastAsia="Times New Roman" w:hAnsi="Times New Roman" w:cs="Times New Roman"/>
          <w:color w:val="000000"/>
          <w:sz w:val="24"/>
        </w:rPr>
        <w:t>school</w:t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r w:rsidRPr="00666F6D">
        <w:rPr>
          <w:rFonts w:ascii="Times New Roman" w:eastAsia="Times New Roman" w:hAnsi="Times New Roman" w:cs="Times New Roman"/>
          <w:color w:val="000000"/>
          <w:sz w:val="24"/>
        </w:rPr>
        <w:t>collection</w:t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r w:rsidRPr="00666F6D">
        <w:rPr>
          <w:rFonts w:ascii="Times New Roman" w:eastAsia="Times New Roman" w:hAnsi="Times New Roman" w:cs="Times New Roman"/>
          <w:color w:val="000000"/>
          <w:sz w:val="24"/>
        </w:rPr>
        <w:t>catalog</w:t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РЭШ</w:t>
      </w:r>
    </w:p>
    <w:p w:rsidR="008E3D57" w:rsidRPr="00666F6D" w:rsidRDefault="008E3D57" w:rsidP="008E3D57">
      <w:pPr>
        <w:autoSpaceDE w:val="0"/>
        <w:autoSpaceDN w:val="0"/>
        <w:spacing w:after="0" w:line="261" w:lineRule="auto"/>
        <w:ind w:right="5040"/>
        <w:rPr>
          <w:rFonts w:ascii="Times New Roman" w:hAnsi="Times New Roman" w:cs="Times New Roman"/>
          <w:lang w:val="ru-RU"/>
        </w:rPr>
      </w:pP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Учи.ру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Образовательная сеть НС (сайты коллег музыкантов).</w:t>
      </w:r>
    </w:p>
    <w:p w:rsidR="008E3D57" w:rsidRPr="00666F6D" w:rsidRDefault="008E3D57" w:rsidP="008E3D57">
      <w:pPr>
        <w:autoSpaceDE w:val="0"/>
        <w:autoSpaceDN w:val="0"/>
        <w:spacing w:after="0" w:line="261" w:lineRule="auto"/>
        <w:ind w:right="6768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666F6D">
        <w:rPr>
          <w:rFonts w:ascii="Times New Roman" w:eastAsia="Times New Roman" w:hAnsi="Times New Roman" w:cs="Times New Roman"/>
          <w:color w:val="000000"/>
          <w:sz w:val="24"/>
        </w:rPr>
        <w:t>school</w:t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r w:rsidRPr="00666F6D">
        <w:rPr>
          <w:rFonts w:ascii="Times New Roman" w:eastAsia="Times New Roman" w:hAnsi="Times New Roman" w:cs="Times New Roman"/>
          <w:color w:val="000000"/>
          <w:sz w:val="24"/>
        </w:rPr>
        <w:t>collection</w:t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r w:rsidRPr="00666F6D">
        <w:rPr>
          <w:rFonts w:ascii="Times New Roman" w:eastAsia="Times New Roman" w:hAnsi="Times New Roman" w:cs="Times New Roman"/>
          <w:color w:val="000000"/>
          <w:sz w:val="24"/>
        </w:rPr>
        <w:t>catalog</w:t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Российская электронная школа</w:t>
      </w:r>
    </w:p>
    <w:p w:rsidR="008E3D57" w:rsidRPr="00666F6D" w:rsidRDefault="008E3D57" w:rsidP="008E3D57">
      <w:pPr>
        <w:autoSpaceDE w:val="0"/>
        <w:autoSpaceDN w:val="0"/>
        <w:spacing w:after="0" w:line="261" w:lineRule="auto"/>
        <w:ind w:right="656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Раздел сайта корпорации «Российский учебник» «Начальное образование» </w:t>
      </w:r>
      <w:r w:rsidRPr="00666F6D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</w:rPr>
        <w:t>rosuchebnik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</w:rPr>
        <w:t>metodicheskaja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</w:rPr>
        <w:t>pomosch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</w:rPr>
        <w:t>nachalnoe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</w:rPr>
        <w:t>obrazovanie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База разработок для учителей начальных классов </w:t>
      </w:r>
      <w:r w:rsidRPr="00666F6D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</w:rPr>
        <w:t>pedsovet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</w:rPr>
        <w:t>su</w:t>
      </w:r>
      <w:proofErr w:type="spellEnd"/>
      <w:r w:rsidRPr="00666F6D">
        <w:rPr>
          <w:rFonts w:ascii="Times New Roman" w:hAnsi="Times New Roman" w:cs="Times New Roman"/>
          <w:lang w:val="ru-RU"/>
        </w:rPr>
        <w:br/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Бесплатное поурочное планирование, сценарии, разработки уроков, внеклассные мероприятия и др. </w:t>
      </w:r>
      <w:r w:rsidRPr="00666F6D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666F6D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666F6D">
        <w:rPr>
          <w:rFonts w:ascii="Times New Roman" w:eastAsia="Times New Roman" w:hAnsi="Times New Roman" w:cs="Times New Roman"/>
          <w:color w:val="000000"/>
          <w:sz w:val="24"/>
        </w:rPr>
        <w:t>uroki</w:t>
      </w:r>
      <w:proofErr w:type="spellEnd"/>
      <w:r w:rsidRPr="00666F6D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666F6D">
        <w:rPr>
          <w:rFonts w:ascii="Times New Roman" w:eastAsia="Times New Roman" w:hAnsi="Times New Roman" w:cs="Times New Roman"/>
          <w:color w:val="000000"/>
          <w:sz w:val="24"/>
        </w:rPr>
        <w:t>net</w:t>
      </w:r>
    </w:p>
    <w:p w:rsidR="00444DA8" w:rsidRPr="00666F6D" w:rsidRDefault="00444DA8" w:rsidP="00444DA8">
      <w:pPr>
        <w:spacing w:after="0"/>
        <w:rPr>
          <w:rFonts w:ascii="Times New Roman" w:hAnsi="Times New Roman" w:cs="Times New Roman"/>
          <w:b/>
          <w:lang w:val="ru-RU"/>
        </w:rPr>
      </w:pPr>
      <w:r w:rsidRPr="00666F6D">
        <w:rPr>
          <w:rFonts w:ascii="Times New Roman" w:hAnsi="Times New Roman" w:cs="Times New Roman"/>
          <w:b/>
          <w:lang w:val="ru-RU"/>
        </w:rPr>
        <w:t>МАТЕРИАЛЬНО-ТЕХНИЧЕСКОЕ ОБЕСПЕЧЕНИЕ ОБРАЗОВАТЕЛЬНОГО ПРОЦЕССА</w:t>
      </w:r>
    </w:p>
    <w:p w:rsidR="00444DA8" w:rsidRPr="00666F6D" w:rsidRDefault="00444DA8" w:rsidP="00444DA8">
      <w:pPr>
        <w:spacing w:after="0"/>
        <w:rPr>
          <w:rFonts w:ascii="Times New Roman" w:hAnsi="Times New Roman" w:cs="Times New Roman"/>
          <w:b/>
          <w:lang w:val="ru-RU"/>
        </w:rPr>
      </w:pPr>
      <w:r w:rsidRPr="00666F6D">
        <w:rPr>
          <w:rFonts w:ascii="Times New Roman" w:hAnsi="Times New Roman" w:cs="Times New Roman"/>
          <w:b/>
          <w:lang w:val="ru-RU"/>
        </w:rPr>
        <w:t>УЧЕБНОЕ ОБОРУДОВАНИЕ</w:t>
      </w:r>
    </w:p>
    <w:p w:rsidR="00444DA8" w:rsidRPr="00666F6D" w:rsidRDefault="00444DA8" w:rsidP="00444DA8">
      <w:pPr>
        <w:spacing w:after="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>1. Компьютер;</w:t>
      </w:r>
    </w:p>
    <w:p w:rsidR="00444DA8" w:rsidRPr="00666F6D" w:rsidRDefault="00444DA8" w:rsidP="00444DA8">
      <w:pPr>
        <w:spacing w:after="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>2. Колонки;</w:t>
      </w:r>
    </w:p>
    <w:p w:rsidR="00444DA8" w:rsidRPr="00666F6D" w:rsidRDefault="00444DA8" w:rsidP="00444DA8">
      <w:pPr>
        <w:spacing w:after="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>3. Интерактивная доска;</w:t>
      </w:r>
    </w:p>
    <w:p w:rsidR="00444DA8" w:rsidRPr="00666F6D" w:rsidRDefault="00444DA8" w:rsidP="00444DA8">
      <w:pPr>
        <w:spacing w:after="0"/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>4. Проектор.</w:t>
      </w:r>
    </w:p>
    <w:p w:rsidR="00444DA8" w:rsidRPr="00666F6D" w:rsidRDefault="00444DA8" w:rsidP="00444DA8">
      <w:pPr>
        <w:rPr>
          <w:rFonts w:ascii="Times New Roman" w:hAnsi="Times New Roman" w:cs="Times New Roman"/>
          <w:b/>
          <w:lang w:val="ru-RU"/>
        </w:rPr>
      </w:pPr>
      <w:r w:rsidRPr="00666F6D">
        <w:rPr>
          <w:rFonts w:ascii="Times New Roman" w:hAnsi="Times New Roman" w:cs="Times New Roman"/>
          <w:b/>
          <w:lang w:val="ru-RU"/>
        </w:rPr>
        <w:t>ОБОРУДОВАНИЕ ДЛЯ ПРОВЕДЕНИЯ ПРАКТИЧЕСКИХ РАБОТ</w:t>
      </w:r>
    </w:p>
    <w:p w:rsidR="00444DA8" w:rsidRPr="00666F6D" w:rsidRDefault="00444DA8" w:rsidP="00444DA8">
      <w:pPr>
        <w:rPr>
          <w:rFonts w:ascii="Times New Roman" w:hAnsi="Times New Roman" w:cs="Times New Roman"/>
          <w:lang w:val="ru-RU"/>
        </w:rPr>
      </w:pPr>
      <w:r w:rsidRPr="00666F6D">
        <w:rPr>
          <w:rFonts w:ascii="Times New Roman" w:hAnsi="Times New Roman" w:cs="Times New Roman"/>
          <w:lang w:val="ru-RU"/>
        </w:rPr>
        <w:t>Электронный инструмент (фортепиано).</w:t>
      </w:r>
    </w:p>
    <w:p w:rsidR="00BE3D35" w:rsidRPr="00666F6D" w:rsidRDefault="00BE3D35">
      <w:pPr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sectPr w:rsidR="00BE3D35" w:rsidRPr="00666F6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MS Gothic"/>
    <w:charset w:val="CC"/>
    <w:family w:val="roman"/>
    <w:pitch w:val="variable"/>
    <w:sig w:usb0="E50006FF" w:usb1="5200F9FB" w:usb2="0A04002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98704A"/>
    <w:multiLevelType w:val="hybridMultilevel"/>
    <w:tmpl w:val="0C543CA6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4B077F0"/>
    <w:multiLevelType w:val="hybridMultilevel"/>
    <w:tmpl w:val="E820CEE2"/>
    <w:lvl w:ilvl="0" w:tplc="B1D01782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4B40EE3"/>
    <w:multiLevelType w:val="hybridMultilevel"/>
    <w:tmpl w:val="BC00009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51B1728"/>
    <w:multiLevelType w:val="hybridMultilevel"/>
    <w:tmpl w:val="39BA044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FD33B6"/>
    <w:multiLevelType w:val="hybridMultilevel"/>
    <w:tmpl w:val="0CD0D8CA"/>
    <w:lvl w:ilvl="0" w:tplc="B1D01782">
      <w:start w:val="1"/>
      <w:numFmt w:val="bullet"/>
      <w:lvlText w:val="-"/>
      <w:lvlJc w:val="left"/>
      <w:pPr>
        <w:ind w:left="-273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4">
    <w:nsid w:val="16352D17"/>
    <w:multiLevelType w:val="hybridMultilevel"/>
    <w:tmpl w:val="DC7C0878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>
    <w:nsid w:val="1AE85EF0"/>
    <w:multiLevelType w:val="hybridMultilevel"/>
    <w:tmpl w:val="E9B43D8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1E30B3"/>
    <w:multiLevelType w:val="hybridMultilevel"/>
    <w:tmpl w:val="B48E5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844862"/>
    <w:multiLevelType w:val="hybridMultilevel"/>
    <w:tmpl w:val="33F245D6"/>
    <w:lvl w:ilvl="0" w:tplc="1B142B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B351E3"/>
    <w:multiLevelType w:val="hybridMultilevel"/>
    <w:tmpl w:val="33907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C65A0C"/>
    <w:multiLevelType w:val="hybridMultilevel"/>
    <w:tmpl w:val="E3664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FA6591"/>
    <w:multiLevelType w:val="hybridMultilevel"/>
    <w:tmpl w:val="6048096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9"/>
  </w:num>
  <w:num w:numId="12">
    <w:abstractNumId w:val="15"/>
  </w:num>
  <w:num w:numId="13">
    <w:abstractNumId w:val="12"/>
  </w:num>
  <w:num w:numId="14">
    <w:abstractNumId w:val="20"/>
  </w:num>
  <w:num w:numId="15">
    <w:abstractNumId w:val="11"/>
  </w:num>
  <w:num w:numId="16">
    <w:abstractNumId w:val="10"/>
  </w:num>
  <w:num w:numId="17">
    <w:abstractNumId w:val="17"/>
  </w:num>
  <w:num w:numId="18">
    <w:abstractNumId w:val="18"/>
  </w:num>
  <w:num w:numId="19">
    <w:abstractNumId w:val="19"/>
  </w:num>
  <w:num w:numId="20">
    <w:abstractNumId w:val="1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1425C"/>
    <w:rsid w:val="00021703"/>
    <w:rsid w:val="00034616"/>
    <w:rsid w:val="0006063C"/>
    <w:rsid w:val="00126F31"/>
    <w:rsid w:val="00131ECB"/>
    <w:rsid w:val="0015074B"/>
    <w:rsid w:val="001A501B"/>
    <w:rsid w:val="0028302D"/>
    <w:rsid w:val="0029639D"/>
    <w:rsid w:val="002B7F9D"/>
    <w:rsid w:val="00326F90"/>
    <w:rsid w:val="00397BE1"/>
    <w:rsid w:val="003A3604"/>
    <w:rsid w:val="00444DA8"/>
    <w:rsid w:val="004527B5"/>
    <w:rsid w:val="004C6A49"/>
    <w:rsid w:val="00513C3E"/>
    <w:rsid w:val="0055501B"/>
    <w:rsid w:val="005E4C26"/>
    <w:rsid w:val="00641353"/>
    <w:rsid w:val="00666F6D"/>
    <w:rsid w:val="00747198"/>
    <w:rsid w:val="007A5369"/>
    <w:rsid w:val="007C2CDF"/>
    <w:rsid w:val="00807FCC"/>
    <w:rsid w:val="0089147A"/>
    <w:rsid w:val="008E3D57"/>
    <w:rsid w:val="00932A71"/>
    <w:rsid w:val="00963412"/>
    <w:rsid w:val="009A34F2"/>
    <w:rsid w:val="00A015DC"/>
    <w:rsid w:val="00A3008F"/>
    <w:rsid w:val="00A91367"/>
    <w:rsid w:val="00A97A2B"/>
    <w:rsid w:val="00AA1D8D"/>
    <w:rsid w:val="00AA7647"/>
    <w:rsid w:val="00AD37D6"/>
    <w:rsid w:val="00AD5FBC"/>
    <w:rsid w:val="00B11D6D"/>
    <w:rsid w:val="00B47730"/>
    <w:rsid w:val="00BE3D35"/>
    <w:rsid w:val="00C40139"/>
    <w:rsid w:val="00C444C6"/>
    <w:rsid w:val="00CB0664"/>
    <w:rsid w:val="00CB566A"/>
    <w:rsid w:val="00D378AE"/>
    <w:rsid w:val="00D9019C"/>
    <w:rsid w:val="00E01295"/>
    <w:rsid w:val="00E16CE1"/>
    <w:rsid w:val="00E20426"/>
    <w:rsid w:val="00E2475A"/>
    <w:rsid w:val="00EC7278"/>
    <w:rsid w:val="00EF2DB1"/>
    <w:rsid w:val="00F11A28"/>
    <w:rsid w:val="00F20211"/>
    <w:rsid w:val="00FA7D21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110">
    <w:name w:val="Заголовок 11"/>
    <w:basedOn w:val="a1"/>
    <w:uiPriority w:val="1"/>
    <w:qFormat/>
    <w:rsid w:val="00F2021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120">
    <w:name w:val="Заголовок 12"/>
    <w:basedOn w:val="a1"/>
    <w:uiPriority w:val="1"/>
    <w:qFormat/>
    <w:rsid w:val="00F20211"/>
    <w:pPr>
      <w:widowControl w:val="0"/>
      <w:autoSpaceDE w:val="0"/>
      <w:autoSpaceDN w:val="0"/>
      <w:spacing w:after="0" w:line="240" w:lineRule="auto"/>
      <w:ind w:left="15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f8">
    <w:name w:val="Normal (Web)"/>
    <w:basedOn w:val="a1"/>
    <w:uiPriority w:val="99"/>
    <w:unhideWhenUsed/>
    <w:rsid w:val="00F20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0">
    <w:name w:val="Font Style20"/>
    <w:basedOn w:val="a2"/>
    <w:uiPriority w:val="99"/>
    <w:rsid w:val="00F20211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1"/>
    <w:uiPriority w:val="99"/>
    <w:rsid w:val="00F20211"/>
    <w:pPr>
      <w:widowControl w:val="0"/>
      <w:autoSpaceDE w:val="0"/>
      <w:autoSpaceDN w:val="0"/>
      <w:adjustRightInd w:val="0"/>
      <w:spacing w:after="0" w:line="254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3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49D1F8-D626-4FBC-9052-2299EB2E3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9604</Words>
  <Characters>54748</Characters>
  <Application>Microsoft Office Word</Application>
  <DocSecurity>0</DocSecurity>
  <Lines>456</Lines>
  <Paragraphs>128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64224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37</cp:revision>
  <dcterms:created xsi:type="dcterms:W3CDTF">2013-12-23T23:15:00Z</dcterms:created>
  <dcterms:modified xsi:type="dcterms:W3CDTF">2024-09-10T17:46:00Z</dcterms:modified>
  <cp:category/>
</cp:coreProperties>
</file>